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7B6A97" w:rsidRPr="005A7DA1" w:rsidP="005A7DA1">
      <w:pPr>
        <w:pStyle w:val="BodyText"/>
        <w:spacing w:after="0" w:line="240" w:lineRule="auto"/>
        <w:jc w:val="center"/>
        <w:textAlignment w:val="center"/>
        <w:rPr>
          <w:rFonts w:ascii="Times New Roman" w:eastAsia="宋体" w:hAnsi="Times New Roman" w:cs="Times New Roman"/>
          <w:b/>
          <w:sz w:val="30"/>
          <w:szCs w:val="30"/>
          <w:lang w:eastAsia="zh-CN"/>
        </w:rPr>
      </w:pPr>
      <w:r w:rsidRPr="005A7DA1">
        <w:rPr>
          <w:rFonts w:ascii="Times New Roman" w:eastAsia="宋体" w:hAnsi="Times New Roman" w:cs="Times New Roman"/>
          <w:b/>
          <w:sz w:val="30"/>
          <w:szCs w:val="3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11087100</wp:posOffset>
            </wp:positionV>
            <wp:extent cx="266700" cy="444500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158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7DA1">
        <w:rPr>
          <w:rFonts w:ascii="Times New Roman" w:eastAsia="宋体" w:hAnsi="Times New Roman" w:cs="Times New Roman"/>
          <w:b/>
          <w:sz w:val="30"/>
          <w:szCs w:val="30"/>
          <w:lang w:eastAsia="zh-CN"/>
        </w:rPr>
        <w:t>2021~2022</w:t>
      </w:r>
      <w:r w:rsidRPr="005A7DA1">
        <w:rPr>
          <w:rFonts w:ascii="Times New Roman" w:eastAsia="宋体" w:hAnsi="宋体" w:cs="Times New Roman"/>
          <w:b/>
          <w:sz w:val="30"/>
          <w:szCs w:val="30"/>
          <w:lang w:eastAsia="zh-CN"/>
        </w:rPr>
        <w:t>学年第一学期高三期中调研试卷</w:t>
      </w:r>
    </w:p>
    <w:p w:rsidR="007B6A97" w:rsidRPr="005A7DA1" w:rsidP="005A7DA1">
      <w:pPr>
        <w:pStyle w:val="BodyText"/>
        <w:spacing w:after="0" w:line="240" w:lineRule="auto"/>
        <w:jc w:val="center"/>
        <w:textAlignment w:val="center"/>
        <w:rPr>
          <w:rFonts w:ascii="Times New Roman" w:eastAsia="宋体" w:hAnsi="Times New Roman" w:cs="Times New Roman"/>
          <w:b/>
          <w:sz w:val="30"/>
          <w:szCs w:val="30"/>
          <w:lang w:eastAsia="zh-CN"/>
        </w:rPr>
      </w:pPr>
      <w:r w:rsidRPr="005A7DA1">
        <w:rPr>
          <w:rFonts w:ascii="Times New Roman" w:eastAsia="宋体" w:hAnsi="宋体" w:cs="Times New Roman"/>
          <w:b/>
          <w:sz w:val="30"/>
          <w:szCs w:val="30"/>
          <w:lang w:eastAsia="zh-CN"/>
        </w:rPr>
        <w:t>数学</w:t>
      </w:r>
    </w:p>
    <w:p w:rsidR="007B6A97" w:rsidRPr="005A7DA1" w:rsidP="005A7DA1">
      <w:pPr>
        <w:pStyle w:val="BodyText"/>
        <w:spacing w:after="0" w:line="240" w:lineRule="auto"/>
        <w:ind w:firstLine="7875" w:firstLineChars="3750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2021.11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注意事项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学生在答题前请认真阅读本注意事项及各题答题要求：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本卷共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6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页，包含单项选择题（第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题～第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8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题）、多项选择题（第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9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题～第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12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题）、填空题（第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13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题～第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16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题）、解答题（第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17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题～第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22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题）．本卷满分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150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分，答题时间为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120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分钟。答题结束后，请将答题卡交回。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答题前，请您务必将自己的姓名、调研序列号用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0.5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毫米黑色墨水的签字笔填写在答题卡的规定位置。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3.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请在答题卡上按照顺序在对应的答题区域内作答，在其他位置作答一律无效．作答必须用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0.5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毫米黑色墨水的签字笔．请注意字体工整，笔迹清楚．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4.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请保持答题卡卡面清洁，不要折叠、破损．一律不准使用胶带纸、修正液、可擦洗的圆珠笔．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b/>
          <w:sz w:val="21"/>
          <w:szCs w:val="21"/>
          <w:lang w:eastAsia="zh-CN"/>
        </w:rPr>
        <w:t>一、单项选择题：本大题共</w:t>
      </w:r>
      <w:r w:rsidRPr="005A7DA1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8</w:t>
      </w:r>
      <w:r w:rsidRPr="005A7DA1">
        <w:rPr>
          <w:rFonts w:ascii="Times New Roman" w:eastAsia="宋体" w:hAnsi="宋体" w:cs="Times New Roman"/>
          <w:b/>
          <w:sz w:val="21"/>
          <w:szCs w:val="21"/>
          <w:lang w:eastAsia="zh-CN"/>
        </w:rPr>
        <w:t>小题，每小题</w:t>
      </w:r>
      <w:r w:rsidRPr="005A7DA1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5</w:t>
      </w:r>
      <w:r w:rsidRPr="005A7DA1">
        <w:rPr>
          <w:rFonts w:ascii="Times New Roman" w:eastAsia="宋体" w:hAnsi="宋体" w:cs="Times New Roman"/>
          <w:b/>
          <w:sz w:val="21"/>
          <w:szCs w:val="21"/>
          <w:lang w:eastAsia="zh-CN"/>
        </w:rPr>
        <w:t>分，共计</w:t>
      </w:r>
      <w:r w:rsidRPr="005A7DA1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40</w:t>
      </w:r>
      <w:r w:rsidRPr="005A7DA1">
        <w:rPr>
          <w:rFonts w:ascii="Times New Roman" w:eastAsia="宋体" w:hAnsi="宋体" w:cs="Times New Roman"/>
          <w:b/>
          <w:sz w:val="21"/>
          <w:szCs w:val="21"/>
          <w:lang w:eastAsia="zh-CN"/>
        </w:rPr>
        <w:t>分．每小题给出的四个选项中，只有一个选项是正确的。请把正确的选项填涂在答题卡相应的位置上。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1.</w:t>
      </w:r>
      <w:r w:rsidRPr="005A7DA1">
        <w:rPr>
          <w:rFonts w:ascii="Times New Roman" w:eastAsia="宋体" w:hAnsi="宋体" w:cs="Times New Roman"/>
          <w:sz w:val="21"/>
          <w:szCs w:val="21"/>
        </w:rPr>
        <w:t>已知集合</w:t>
      </w:r>
      <w:r w:rsidRPr="005A7DA1">
        <w:rPr>
          <w:rFonts w:ascii="Times New Roman" w:eastAsia="宋体" w:hAnsi="Times New Roman" w:cs="Times New Roman"/>
          <w:sz w:val="21"/>
          <w:szCs w:val="21"/>
        </w:rPr>
        <w:t>M={x|-2≤x≤3},N={x|log</w:t>
      </w:r>
      <w:r w:rsidRPr="005A7DA1">
        <w:rPr>
          <w:rFonts w:ascii="Times New Roman" w:eastAsia="宋体" w:hAnsi="Times New Roman" w:cs="Times New Roman"/>
          <w:sz w:val="21"/>
          <w:szCs w:val="21"/>
          <w:vertAlign w:val="subscript"/>
        </w:rPr>
        <w:t>2</w:t>
      </w:r>
      <w:r w:rsidRPr="005A7DA1">
        <w:rPr>
          <w:rFonts w:ascii="Times New Roman" w:eastAsia="宋体" w:hAnsi="Times New Roman" w:cs="Times New Roman"/>
          <w:sz w:val="21"/>
          <w:szCs w:val="21"/>
        </w:rPr>
        <w:t>x≤1},</w:t>
      </w:r>
      <w:r w:rsidRPr="005A7DA1">
        <w:rPr>
          <w:rFonts w:ascii="Times New Roman" w:eastAsia="宋体" w:hAnsi="宋体" w:cs="Times New Roman"/>
          <w:sz w:val="21"/>
          <w:szCs w:val="21"/>
        </w:rPr>
        <w:t>则</w:t>
      </w:r>
      <w:r w:rsidRPr="005A7DA1">
        <w:rPr>
          <w:rFonts w:ascii="Times New Roman" w:eastAsia="宋体" w:hAnsi="Times New Roman" w:cs="Times New Roman"/>
          <w:sz w:val="21"/>
          <w:szCs w:val="21"/>
        </w:rPr>
        <w:t>M</w:t>
      </w:r>
      <w:r w:rsidRPr="005A7DA1" w:rsidR="005A7DA1">
        <w:rPr>
          <w:rFonts w:ascii="Times New Roman" w:eastAsia="宋体" w:hAnsi="Times New Roman" w:cs="Times New Roman" w:hint="eastAsia"/>
          <w:sz w:val="21"/>
          <w:szCs w:val="21"/>
        </w:rPr>
        <w:t>∩</w:t>
      </w:r>
      <w:r w:rsidRPr="005A7DA1">
        <w:rPr>
          <w:rFonts w:ascii="Times New Roman" w:eastAsia="宋体" w:hAnsi="Times New Roman" w:cs="Times New Roman"/>
          <w:sz w:val="21"/>
          <w:szCs w:val="21"/>
        </w:rPr>
        <w:t>N=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A.[-2,3]</w:t>
      </w:r>
      <w:r w:rsidR="005A7DA1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</w:t>
      </w:r>
      <w:r w:rsidRPr="005A7DA1">
        <w:rPr>
          <w:rFonts w:ascii="Times New Roman" w:eastAsia="宋体" w:hAnsi="Times New Roman" w:cs="Times New Roman"/>
          <w:sz w:val="21"/>
          <w:szCs w:val="21"/>
        </w:rPr>
        <w:t>B.[-2,2]</w:t>
      </w:r>
      <w:r w:rsidR="005A7DA1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</w:t>
      </w:r>
      <w:r w:rsidRPr="005A7DA1">
        <w:rPr>
          <w:rFonts w:ascii="Times New Roman" w:eastAsia="宋体" w:hAnsi="Times New Roman" w:cs="Times New Roman"/>
          <w:sz w:val="21"/>
          <w:szCs w:val="21"/>
        </w:rPr>
        <w:t>C.(0,2]</w:t>
      </w:r>
      <w:r w:rsidR="005A7DA1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</w:t>
      </w:r>
      <w:r w:rsidRPr="005A7DA1">
        <w:rPr>
          <w:rFonts w:ascii="Times New Roman" w:eastAsia="宋体" w:hAnsi="Times New Roman" w:cs="Times New Roman"/>
          <w:sz w:val="21"/>
          <w:szCs w:val="21"/>
        </w:rPr>
        <w:t>D.(0,3]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2.</w:t>
      </w:r>
      <w:r w:rsidRPr="005A7DA1">
        <w:rPr>
          <w:rFonts w:ascii="Times New Roman" w:eastAsia="宋体" w:hAnsi="宋体" w:cs="Times New Roman"/>
          <w:sz w:val="21"/>
          <w:szCs w:val="21"/>
        </w:rPr>
        <w:t>若</w:t>
      </w:r>
      <w:r w:rsidRPr="005A7DA1">
        <w:rPr>
          <w:rFonts w:ascii="Times New Roman" w:eastAsia="宋体" w:hAnsi="Times New Roman" w:cs="Times New Roman"/>
          <w:sz w:val="21"/>
          <w:szCs w:val="21"/>
        </w:rPr>
        <w:t>a&gt;0,b&gt;0,</w:t>
      </w:r>
      <w:r w:rsidRPr="005A7DA1">
        <w:rPr>
          <w:rFonts w:ascii="Times New Roman" w:eastAsia="宋体" w:hAnsi="宋体" w:cs="Times New Roman"/>
          <w:sz w:val="21"/>
          <w:szCs w:val="21"/>
        </w:rPr>
        <w:t>则</w:t>
      </w:r>
      <w:r w:rsidRPr="005A7DA1">
        <w:rPr>
          <w:rFonts w:ascii="Times New Roman" w:eastAsia="宋体" w:hAnsi="Times New Roman" w:cs="Times New Roman"/>
          <w:sz w:val="21"/>
          <w:szCs w:val="21"/>
        </w:rPr>
        <w:t>“ab&lt;1”</w:t>
      </w:r>
      <w:r w:rsidRPr="005A7DA1">
        <w:rPr>
          <w:rFonts w:ascii="Times New Roman" w:eastAsia="宋体" w:hAnsi="宋体" w:cs="Times New Roman"/>
          <w:sz w:val="21"/>
          <w:szCs w:val="21"/>
        </w:rPr>
        <w:t>是</w:t>
      </w:r>
      <w:r w:rsidRPr="005A7DA1">
        <w:rPr>
          <w:rFonts w:ascii="Times New Roman" w:eastAsia="宋体" w:hAnsi="Times New Roman" w:cs="Times New Roman"/>
          <w:sz w:val="21"/>
          <w:szCs w:val="21"/>
        </w:rPr>
        <w:t>“a+b&lt;1”</w:t>
      </w:r>
      <w:r w:rsidRPr="005A7DA1">
        <w:rPr>
          <w:rFonts w:ascii="Times New Roman" w:eastAsia="宋体" w:hAnsi="宋体" w:cs="Times New Roman"/>
          <w:sz w:val="21"/>
          <w:szCs w:val="21"/>
        </w:rPr>
        <w:t>的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充分不必要条件</w:t>
      </w:r>
      <w:r w:rsidR="005A7DA1">
        <w:rPr>
          <w:rFonts w:ascii="Times New Roman" w:eastAsia="宋体" w:hAnsi="宋体" w:cs="Times New Roman" w:hint="eastAsia"/>
          <w:sz w:val="21"/>
          <w:szCs w:val="21"/>
          <w:lang w:eastAsia="zh-CN"/>
        </w:rPr>
        <w:t xml:space="preserve">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必要不充分条件</w:t>
      </w:r>
      <w:r w:rsidR="005A7DA1">
        <w:rPr>
          <w:rFonts w:ascii="Times New Roman" w:eastAsia="宋体" w:hAnsi="宋体" w:cs="Times New Roman" w:hint="eastAsia"/>
          <w:sz w:val="21"/>
          <w:szCs w:val="21"/>
          <w:lang w:eastAsia="zh-CN"/>
        </w:rPr>
        <w:t xml:space="preserve">  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C.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充要条件</w:t>
      </w:r>
      <w:r w:rsidR="005A7DA1">
        <w:rPr>
          <w:rFonts w:ascii="Times New Roman" w:eastAsia="宋体" w:hAnsi="宋体" w:cs="Times New Roman" w:hint="eastAsia"/>
          <w:sz w:val="21"/>
          <w:szCs w:val="21"/>
          <w:lang w:eastAsia="zh-CN"/>
        </w:rPr>
        <w:t xml:space="preserve"> 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既不充分也不必要条件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3.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若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tana=</w:t>
      </w:r>
      <w:r>
        <w:rPr>
          <w:rFonts w:hint="eastAsia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5pt" o:oleicon="f" o:ole="">
            <v:imagedata r:id="rId6" o:title=""/>
          </v:shape>
          <o:OLEObject Type="Embed" ProgID="Equation.DSMT4" ShapeID="_x0000_i1025" DrawAspect="Content" ObjectID="_1697907078" r:id="rId7"/>
        </w:objec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则</w:t>
      </w:r>
      <w:r>
        <w:rPr>
          <w:rFonts w:hint="eastAsia"/>
        </w:rPr>
        <w:object>
          <v:shape id="_x0000_i1026" type="#_x0000_t75" style="width:55.5pt;height:31.5pt" o:oleicon="f" o:ole="">
            <v:imagedata r:id="rId8" o:title=""/>
          </v:shape>
          <o:OLEObject Type="Embed" ProgID="Equation.DSMT4" ShapeID="_x0000_i1026" DrawAspect="Content" ObjectID="_1697907079" r:id="rId9"/>
        </w:object>
      </w:r>
      <w:r w:rsidR="005A7DA1">
        <w:rPr>
          <w:rFonts w:hint="eastAsia"/>
          <w:lang w:eastAsia="zh-CN"/>
        </w:rPr>
        <w:t>=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A.-</w:t>
      </w:r>
      <w:r w:rsidRPr="005A7DA1" w:rsidR="005A7DA1">
        <w:rPr>
          <w:rFonts w:hint="eastAsia"/>
        </w:rPr>
        <w:t xml:space="preserve"> </w:t>
      </w:r>
      <w:r>
        <w:rPr>
          <w:rFonts w:hint="eastAsia"/>
        </w:rPr>
        <w:object>
          <v:shape id="_x0000_i1027" type="#_x0000_t75" style="width:11.25pt;height:31.5pt" o:oleicon="f" o:ole="">
            <v:imagedata r:id="rId10" o:title=""/>
          </v:shape>
          <o:OLEObject Type="Embed" ProgID="Equation.DSMT4" ShapeID="_x0000_i1027" DrawAspect="Content" ObjectID="_1697907080" r:id="rId11"/>
        </w:object>
      </w:r>
      <w:r w:rsidRPr="005A7DA1" w:rsidR="005A7DA1">
        <w:rPr>
          <w:rFonts w:ascii="Times New Roman" w:eastAsia="宋体" w:hAnsi="Times New Roman" w:cs="Times New Roman"/>
          <w:sz w:val="21"/>
          <w:szCs w:val="21"/>
          <w:lang w:eastAsia="zh-CN"/>
        </w:rPr>
        <w:t xml:space="preserve"> </w:t>
      </w:r>
      <w:r w:rsidR="005A7DA1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   </w:t>
      </w:r>
      <w:r w:rsidRPr="005A7DA1" w:rsidR="005A7DA1">
        <w:rPr>
          <w:rFonts w:ascii="Times New Roman" w:eastAsia="宋体" w:hAnsi="Times New Roman" w:cs="Times New Roman"/>
          <w:sz w:val="21"/>
          <w:szCs w:val="21"/>
          <w:lang w:eastAsia="zh-CN"/>
        </w:rPr>
        <w:t>B.-7</w:t>
      </w:r>
      <w:r w:rsidR="005A7DA1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C.</w:t>
      </w:r>
      <w:r w:rsidRPr="005A7DA1" w:rsidR="005A7DA1">
        <w:rPr>
          <w:rFonts w:hint="eastAsia"/>
        </w:rPr>
        <w:t xml:space="preserve"> </w:t>
      </w:r>
      <w:r>
        <w:rPr>
          <w:rFonts w:hint="eastAsia"/>
        </w:rPr>
        <w:object>
          <v:shape id="_x0000_i1028" type="#_x0000_t75" style="width:11.25pt;height:31.5pt" o:oleicon="f" o:ole="">
            <v:imagedata r:id="rId10" o:title=""/>
          </v:shape>
          <o:OLEObject Type="Embed" ProgID="Equation.DSMT4" ShapeID="_x0000_i1028" DrawAspect="Content" ObjectID="_1697907081" r:id="rId12"/>
        </w:object>
      </w:r>
      <w:r w:rsidR="005A7DA1">
        <w:rPr>
          <w:rFonts w:hint="eastAsia"/>
          <w:lang w:eastAsia="zh-CN"/>
        </w:rPr>
        <w:t xml:space="preserve">    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D.7</w:t>
      </w:r>
    </w:p>
    <w:p w:rsidR="007B6A97" w:rsidP="005A7DA1">
      <w:pPr>
        <w:pStyle w:val="BodyText"/>
        <w:spacing w:after="0" w:line="240" w:lineRule="auto"/>
        <w:textAlignment w:val="center"/>
        <w:rPr>
          <w:rFonts w:ascii="Times New Roman" w:eastAsia="宋体" w:hAnsi="宋体" w:cs="Times New Roman" w:hint="eastAsia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4.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函数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f(x)=(3x-x</w:t>
      </w:r>
      <w:r w:rsidRPr="005A7DA1"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3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)sinx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的部分图象大致为</w:t>
      </w:r>
    </w:p>
    <w:p w:rsidR="005A7DA1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noProof/>
          <w:sz w:val="21"/>
          <w:szCs w:val="21"/>
          <w:lang w:eastAsia="zh-CN"/>
        </w:rPr>
        <w:drawing>
          <wp:inline distT="0" distB="0" distL="0" distR="0">
            <wp:extent cx="4924425" cy="2524125"/>
            <wp:effectExtent l="1905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303136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5.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已知</w:t>
      </w:r>
      <w:r w:rsidRPr="005A7DA1">
        <w:rPr>
          <w:rFonts w:ascii="Times New Roman" w:eastAsia="宋体" w:hAnsi="Times New Roman" w:cs="Times New Roman"/>
          <w:sz w:val="21"/>
          <w:szCs w:val="21"/>
        </w:rPr>
        <w:t>Δ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ABC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是边长为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的等边三角形，点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D,E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分别是边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AB,BC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的中点，连结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DE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并延长到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点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使得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DE=2EF,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则</w:t>
      </w:r>
      <w:r>
        <w:rPr>
          <w:rFonts w:hint="eastAsia"/>
        </w:rPr>
        <w:object>
          <v:shape id="_x0000_i1029" type="#_x0000_t75" style="width:41.25pt;height:17.25pt" o:oleicon="f" o:ole="">
            <v:imagedata r:id="rId14" o:title=""/>
          </v:shape>
          <o:OLEObject Type="Embed" ProgID="Equation.DSMT4" ShapeID="_x0000_i1029" DrawAspect="Content" ObjectID="_1697907082" r:id="rId15"/>
        </w:objec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的值为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A.-</w:t>
      </w:r>
      <w:r w:rsidRPr="005A7DA1" w:rsidR="005A7DA1">
        <w:rPr>
          <w:rFonts w:hint="eastAsia"/>
          <w:lang w:eastAsia="zh-CN"/>
        </w:rPr>
        <w:t xml:space="preserve"> </w:t>
      </w:r>
      <w:r>
        <w:rPr>
          <w:rFonts w:hint="eastAsia"/>
        </w:rPr>
        <w:object>
          <v:shape id="_x0000_i1030" type="#_x0000_t75" style="width:10.5pt;height:31.5pt" o:oleicon="f" o:ole="">
            <v:imagedata r:id="rId16" o:title=""/>
          </v:shape>
          <o:OLEObject Type="Embed" ProgID="Equation.DSMT4" ShapeID="_x0000_i1030" DrawAspect="Content" ObjectID="_1697907083" r:id="rId17"/>
        </w:object>
      </w:r>
      <w:r w:rsidR="005A7DA1">
        <w:rPr>
          <w:rFonts w:hint="eastAsia"/>
          <w:lang w:eastAsia="zh-CN"/>
        </w:rPr>
        <w:t xml:space="preserve">         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B.</w:t>
      </w:r>
      <w:r w:rsidRPr="005A7DA1" w:rsidR="005A7DA1">
        <w:rPr>
          <w:rFonts w:hint="eastAsia"/>
          <w:lang w:eastAsia="zh-CN"/>
        </w:rPr>
        <w:t xml:space="preserve"> </w:t>
      </w:r>
      <w:r>
        <w:rPr>
          <w:rFonts w:hint="eastAsia"/>
        </w:rPr>
        <w:object>
          <v:shape id="_x0000_i1031" type="#_x0000_t75" style="width:10.5pt;height:31.5pt" o:oleicon="f" o:ole="">
            <v:imagedata r:id="rId16" o:title=""/>
          </v:shape>
          <o:OLEObject Type="Embed" ProgID="Equation.DSMT4" ShapeID="_x0000_i1031" DrawAspect="Content" ObjectID="_1697907084" r:id="rId18"/>
        </w:object>
      </w:r>
      <w:r w:rsidR="005A7DA1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C.1</w:t>
      </w:r>
      <w:r w:rsidR="005A7DA1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D.-8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6.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定义方程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f(x)=f'(x)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的实数根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x.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叫做函数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“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躺平点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”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．若函数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g(x)=1nx,h(x)=x</w:t>
      </w:r>
      <w:r w:rsidRPr="005A7DA1"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3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-1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“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躺平点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”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分别为</w:t>
      </w:r>
      <w:r w:rsidRPr="005A7DA1">
        <w:rPr>
          <w:rFonts w:ascii="Times New Roman" w:eastAsia="宋体" w:hAnsi="Times New Roman" w:cs="Times New Roman"/>
          <w:sz w:val="21"/>
          <w:szCs w:val="21"/>
        </w:rPr>
        <w:t>α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5A7DA1">
        <w:rPr>
          <w:rFonts w:ascii="Times New Roman" w:eastAsia="宋体" w:hAnsi="Times New Roman" w:cs="Times New Roman"/>
          <w:sz w:val="21"/>
          <w:szCs w:val="21"/>
        </w:rPr>
        <w:t>β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则</w:t>
      </w:r>
      <w:r w:rsidRPr="005A7DA1">
        <w:rPr>
          <w:rFonts w:ascii="Times New Roman" w:eastAsia="宋体" w:hAnsi="Times New Roman" w:cs="Times New Roman"/>
          <w:sz w:val="21"/>
          <w:szCs w:val="21"/>
        </w:rPr>
        <w:t>α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5A7DA1">
        <w:rPr>
          <w:rFonts w:ascii="Times New Roman" w:eastAsia="宋体" w:hAnsi="Times New Roman" w:cs="Times New Roman"/>
          <w:sz w:val="21"/>
          <w:szCs w:val="21"/>
        </w:rPr>
        <w:t>β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的大小关系为</w:t>
      </w:r>
    </w:p>
    <w:p w:rsidR="007B6A97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A.α≥β</w:t>
      </w:r>
      <w:r w:rsidR="005A7DA1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</w:t>
      </w:r>
      <w:r w:rsidRPr="005A7DA1">
        <w:rPr>
          <w:rFonts w:ascii="Times New Roman" w:eastAsia="宋体" w:hAnsi="Times New Roman" w:cs="Times New Roman"/>
          <w:sz w:val="21"/>
          <w:szCs w:val="21"/>
        </w:rPr>
        <w:t>B.a&gt;β</w:t>
      </w:r>
      <w:r w:rsidR="005A7DA1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</w:t>
      </w:r>
      <w:r w:rsidRPr="005A7DA1">
        <w:rPr>
          <w:rFonts w:ascii="Times New Roman" w:eastAsia="宋体" w:hAnsi="Times New Roman" w:cs="Times New Roman"/>
          <w:sz w:val="21"/>
          <w:szCs w:val="21"/>
        </w:rPr>
        <w:t>C.α≤β</w:t>
      </w:r>
      <w:r w:rsidR="005A7DA1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</w:t>
      </w:r>
      <w:r w:rsidRPr="005A7DA1">
        <w:rPr>
          <w:rFonts w:ascii="Times New Roman" w:eastAsia="宋体" w:hAnsi="Times New Roman" w:cs="Times New Roman"/>
          <w:sz w:val="21"/>
          <w:szCs w:val="21"/>
        </w:rPr>
        <w:t>D.α&lt;β</w:t>
      </w:r>
    </w:p>
    <w:p w:rsidR="007B6A97" w:rsidRPr="005A7DA1" w:rsidP="00915DB4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7.</w:t>
      </w:r>
      <w:r w:rsidRPr="005A7DA1">
        <w:rPr>
          <w:rFonts w:ascii="Times New Roman" w:eastAsia="宋体" w:hAnsi="宋体" w:cs="Times New Roman"/>
          <w:sz w:val="21"/>
          <w:szCs w:val="21"/>
        </w:rPr>
        <w:t>已知函数</w:t>
      </w:r>
      <w:r w:rsidRPr="005A7DA1">
        <w:rPr>
          <w:rFonts w:ascii="Times New Roman" w:eastAsia="宋体" w:hAnsi="Times New Roman" w:cs="Times New Roman"/>
          <w:sz w:val="21"/>
          <w:szCs w:val="21"/>
        </w:rPr>
        <w:t>f(x)=Asin(ωx-</w:t>
      </w:r>
      <w:r>
        <w:rPr>
          <w:rFonts w:hint="eastAsia"/>
        </w:rPr>
        <w:object>
          <v:shape id="_x0000_i1032" type="#_x0000_t75" style="width:12.75pt;height:31.5pt" o:oleicon="f" o:ole="">
            <v:imagedata r:id="rId19" o:title=""/>
          </v:shape>
          <o:OLEObject Type="Embed" ProgID="Equation.DSMT4" ShapeID="_x0000_i1032" DrawAspect="Content" ObjectID="_1697907085" r:id="rId20"/>
        </w:object>
      </w:r>
      <w:r w:rsidRPr="005A7DA1">
        <w:rPr>
          <w:rFonts w:ascii="Times New Roman" w:eastAsia="宋体" w:hAnsi="Times New Roman" w:cs="Times New Roman"/>
          <w:sz w:val="21"/>
          <w:szCs w:val="21"/>
        </w:rPr>
        <w:t>)(A&gt;0,ω&gt;0),</w:t>
      </w:r>
      <w:r w:rsidRPr="005A7DA1">
        <w:rPr>
          <w:rFonts w:ascii="Times New Roman" w:eastAsia="宋体" w:hAnsi="宋体" w:cs="Times New Roman"/>
          <w:sz w:val="21"/>
          <w:szCs w:val="21"/>
        </w:rPr>
        <w:t>直线</w:t>
      </w:r>
      <w:r w:rsidRPr="005A7DA1">
        <w:rPr>
          <w:rFonts w:ascii="Times New Roman" w:eastAsia="宋体" w:hAnsi="Times New Roman" w:cs="Times New Roman"/>
          <w:sz w:val="21"/>
          <w:szCs w:val="21"/>
        </w:rPr>
        <w:t>y=1</w:t>
      </w:r>
      <w:r w:rsidRPr="005A7DA1">
        <w:rPr>
          <w:rFonts w:ascii="Times New Roman" w:eastAsia="宋体" w:hAnsi="宋体" w:cs="Times New Roman"/>
          <w:sz w:val="21"/>
          <w:szCs w:val="21"/>
        </w:rPr>
        <w:t>与</w:t>
      </w:r>
      <w:r w:rsidRPr="005A7DA1">
        <w:rPr>
          <w:rFonts w:ascii="Times New Roman" w:eastAsia="宋体" w:hAnsi="Times New Roman" w:cs="Times New Roman"/>
          <w:sz w:val="21"/>
          <w:szCs w:val="21"/>
        </w:rPr>
        <w:t>f(x)</w:t>
      </w:r>
      <w:r w:rsidRPr="005A7DA1">
        <w:rPr>
          <w:rFonts w:ascii="Times New Roman" w:eastAsia="宋体" w:hAnsi="宋体" w:cs="Times New Roman"/>
          <w:sz w:val="21"/>
          <w:szCs w:val="21"/>
        </w:rPr>
        <w:t>的图象在</w:t>
      </w:r>
      <w:r w:rsidRPr="005A7DA1">
        <w:rPr>
          <w:rFonts w:ascii="Times New Roman" w:eastAsia="宋体" w:hAnsi="Times New Roman" w:cs="Times New Roman"/>
          <w:sz w:val="21"/>
          <w:szCs w:val="21"/>
        </w:rPr>
        <w:t>y</w:t>
      </w:r>
      <w:r w:rsidRPr="005A7DA1">
        <w:rPr>
          <w:rFonts w:ascii="Times New Roman" w:eastAsia="宋体" w:hAnsi="宋体" w:cs="Times New Roman"/>
          <w:sz w:val="21"/>
          <w:szCs w:val="21"/>
        </w:rPr>
        <w:t>轴右侧交点的横坐标依次为</w:t>
      </w:r>
      <w:r w:rsidRPr="005A7DA1">
        <w:rPr>
          <w:rFonts w:ascii="Times New Roman" w:eastAsia="宋体" w:hAnsi="Times New Roman" w:cs="Times New Roman"/>
          <w:sz w:val="21"/>
          <w:szCs w:val="21"/>
        </w:rPr>
        <w:t>a</w:t>
      </w:r>
      <w:r w:rsidRPr="005A7DA1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5A7DA1">
        <w:rPr>
          <w:rFonts w:ascii="Times New Roman" w:eastAsia="宋体" w:hAnsi="Times New Roman" w:cs="Times New Roman"/>
          <w:sz w:val="21"/>
          <w:szCs w:val="21"/>
        </w:rPr>
        <w:t>,a</w:t>
      </w:r>
      <w:r w:rsidRPr="005A7DA1">
        <w:rPr>
          <w:rFonts w:ascii="Times New Roman" w:eastAsia="宋体" w:hAnsi="Times New Roman" w:cs="Times New Roman"/>
          <w:sz w:val="21"/>
          <w:szCs w:val="21"/>
          <w:vertAlign w:val="subscript"/>
        </w:rPr>
        <w:t>2</w:t>
      </w:r>
      <w:r w:rsidRPr="005A7DA1">
        <w:rPr>
          <w:rFonts w:ascii="Times New Roman" w:eastAsia="宋体" w:hAnsi="Times New Roman" w:cs="Times New Roman"/>
          <w:sz w:val="21"/>
          <w:szCs w:val="21"/>
        </w:rPr>
        <w:t>,</w:t>
      </w:r>
      <w:r w:rsidRPr="005A7DA1" w:rsidR="005A7DA1">
        <w:rPr>
          <w:rFonts w:hint="eastAsia"/>
        </w:rPr>
        <w:t xml:space="preserve"> </w:t>
      </w:r>
      <w:r w:rsidRPr="005A7DA1" w:rsidR="005A7DA1">
        <w:rPr>
          <w:rFonts w:ascii="Times New Roman" w:eastAsia="宋体" w:hAnsi="Times New Roman" w:cs="Times New Roman" w:hint="eastAsia"/>
          <w:sz w:val="21"/>
          <w:szCs w:val="21"/>
        </w:rPr>
        <w:t>…</w:t>
      </w:r>
      <w:r w:rsidRPr="005A7DA1">
        <w:rPr>
          <w:rFonts w:ascii="Times New Roman" w:eastAsia="宋体" w:hAnsi="Times New Roman" w:cs="Times New Roman"/>
          <w:sz w:val="21"/>
          <w:szCs w:val="21"/>
        </w:rPr>
        <w:t>,a</w:t>
      </w:r>
      <w:r w:rsidRPr="005A7DA1" w:rsidR="005A7DA1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k</w:t>
      </w:r>
      <w:r w:rsidRPr="005A7DA1">
        <w:rPr>
          <w:rFonts w:ascii="Times New Roman" w:eastAsia="宋体" w:hAnsi="Times New Roman" w:cs="Times New Roman"/>
          <w:sz w:val="21"/>
          <w:szCs w:val="21"/>
        </w:rPr>
        <w:t>,a</w:t>
      </w:r>
      <w:r w:rsidRPr="005A7DA1" w:rsidR="005A7DA1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k</w:t>
      </w:r>
      <w:r w:rsidRPr="005A7DA1">
        <w:rPr>
          <w:rFonts w:ascii="Times New Roman" w:eastAsia="宋体" w:hAnsi="Times New Roman" w:cs="Times New Roman"/>
          <w:sz w:val="21"/>
          <w:szCs w:val="21"/>
          <w:vertAlign w:val="subscript"/>
        </w:rPr>
        <w:t>+1</w:t>
      </w:r>
      <w:r w:rsidRPr="005A7DA1" w:rsidR="005A7DA1">
        <w:rPr>
          <w:rFonts w:ascii="Times New Roman" w:eastAsia="宋体" w:hAnsi="Times New Roman" w:cs="Times New Roman" w:hint="eastAsia"/>
          <w:sz w:val="21"/>
          <w:szCs w:val="21"/>
        </w:rPr>
        <w:t>…</w:t>
      </w:r>
      <w:r w:rsidRPr="005A7DA1">
        <w:rPr>
          <w:rFonts w:ascii="Times New Roman" w:eastAsia="宋体" w:hAnsi="Times New Roman" w:cs="Times New Roman"/>
          <w:sz w:val="21"/>
          <w:szCs w:val="21"/>
        </w:rPr>
        <w:t>,(</w:t>
      </w:r>
      <w:r w:rsidRPr="005A7DA1">
        <w:rPr>
          <w:rFonts w:ascii="Times New Roman" w:eastAsia="宋体" w:hAnsi="宋体" w:cs="Times New Roman"/>
          <w:sz w:val="21"/>
          <w:szCs w:val="21"/>
        </w:rPr>
        <w:t>其中</w:t>
      </w:r>
      <w:r w:rsidRPr="005A7DA1">
        <w:rPr>
          <w:rFonts w:ascii="Times New Roman" w:eastAsia="宋体" w:hAnsi="Times New Roman" w:cs="Times New Roman"/>
          <w:sz w:val="21"/>
          <w:szCs w:val="21"/>
        </w:rPr>
        <w:t>k</w:t>
      </w:r>
      <w:r w:rsidRPr="005A7DA1" w:rsidR="005A7DA1">
        <w:rPr>
          <w:rFonts w:ascii="Times New Roman" w:eastAsia="宋体" w:hAnsi="Times New Roman" w:cs="Times New Roman" w:hint="eastAsia"/>
          <w:sz w:val="21"/>
          <w:szCs w:val="21"/>
        </w:rPr>
        <w:t>∈</w:t>
      </w:r>
      <w:r w:rsidRPr="005A7DA1">
        <w:rPr>
          <w:rFonts w:ascii="Times New Roman" w:eastAsia="宋体" w:hAnsi="Times New Roman" w:cs="Times New Roman"/>
          <w:sz w:val="21"/>
          <w:szCs w:val="21"/>
        </w:rPr>
        <w:t>N*),</w:t>
      </w:r>
      <w:r w:rsidRPr="005A7DA1">
        <w:rPr>
          <w:rFonts w:ascii="Times New Roman" w:eastAsia="宋体" w:hAnsi="宋体" w:cs="Times New Roman"/>
          <w:sz w:val="21"/>
          <w:szCs w:val="21"/>
        </w:rPr>
        <w:t>若</w:t>
      </w:r>
      <w:r>
        <w:rPr>
          <w:rFonts w:hint="eastAsia"/>
        </w:rPr>
        <w:object>
          <v:shape id="_x0000_i1033" type="#_x0000_t75" style="width:67.5pt;height:34.5pt" o:oleicon="f" o:ole="">
            <v:imagedata r:id="rId21" o:title=""/>
          </v:shape>
          <o:OLEObject Type="Embed" ProgID="Equation.DSMT4" ShapeID="_x0000_i1033" DrawAspect="Content" ObjectID="_1697907086" r:id="rId22"/>
        </w:object>
      </w:r>
      <w:r w:rsidRPr="005A7DA1">
        <w:rPr>
          <w:rFonts w:ascii="Times New Roman" w:eastAsia="宋体" w:hAnsi="Times New Roman" w:cs="Times New Roman"/>
          <w:sz w:val="21"/>
          <w:szCs w:val="21"/>
        </w:rPr>
        <w:t>,</w:t>
      </w:r>
      <w:r w:rsidRPr="005A7DA1">
        <w:rPr>
          <w:rFonts w:ascii="Times New Roman" w:eastAsia="宋体" w:hAnsi="宋体" w:cs="Times New Roman"/>
          <w:sz w:val="21"/>
          <w:szCs w:val="21"/>
        </w:rPr>
        <w:t>则</w:t>
      </w:r>
      <w:r w:rsidRPr="005A7DA1">
        <w:rPr>
          <w:rFonts w:ascii="Times New Roman" w:eastAsia="宋体" w:hAnsi="Times New Roman" w:cs="Times New Roman"/>
          <w:sz w:val="21"/>
          <w:szCs w:val="21"/>
        </w:rPr>
        <w:t>A=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A.</w:t>
      </w:r>
      <w:r w:rsidRPr="00D53812" w:rsidR="00D53812">
        <w:rPr>
          <w:rFonts w:hint="eastAsia"/>
        </w:rPr>
        <w:t xml:space="preserve"> </w:t>
      </w:r>
      <w:r>
        <w:rPr>
          <w:rFonts w:hint="eastAsia"/>
        </w:rPr>
        <w:object>
          <v:shape id="_x0000_i1034" type="#_x0000_t75" style="width:24.75pt;height:34.5pt" o:oleicon="f" o:ole="">
            <v:imagedata r:id="rId23" o:title=""/>
          </v:shape>
          <o:OLEObject Type="Embed" ProgID="Equation.DSMT4" ShapeID="_x0000_i1034" DrawAspect="Content" ObjectID="_1697907087" r:id="rId24"/>
        </w:object>
      </w:r>
      <w:r w:rsidR="00D53812">
        <w:rPr>
          <w:rFonts w:hint="eastAsia"/>
          <w:lang w:eastAsia="zh-CN"/>
        </w:rPr>
        <w:t xml:space="preserve">                     </w:t>
      </w:r>
      <w:r w:rsidR="00D5381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B</w:t>
      </w:r>
      <w:r w:rsidRPr="005A7DA1">
        <w:rPr>
          <w:rFonts w:ascii="Times New Roman" w:eastAsia="宋体" w:hAnsi="Times New Roman" w:cs="Times New Roman"/>
          <w:sz w:val="21"/>
          <w:szCs w:val="21"/>
        </w:rPr>
        <w:t>.2</w:t>
      </w:r>
      <w:r w:rsidR="00D5381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C</w:t>
      </w:r>
      <w:r w:rsidRPr="005A7DA1">
        <w:rPr>
          <w:rFonts w:ascii="Times New Roman" w:eastAsia="宋体" w:hAnsi="Times New Roman" w:cs="Times New Roman"/>
          <w:sz w:val="21"/>
          <w:szCs w:val="21"/>
        </w:rPr>
        <w:t>.</w:t>
      </w:r>
      <w:r w:rsidRPr="00D53812" w:rsidR="00D53812">
        <w:rPr>
          <w:rFonts w:hint="eastAsia"/>
        </w:rPr>
        <w:t xml:space="preserve"> </w:t>
      </w:r>
      <w:r>
        <w:rPr>
          <w:rFonts w:hint="eastAsia"/>
        </w:rPr>
        <w:object>
          <v:shape id="_x0000_i1035" type="#_x0000_t75" style="width:18pt;height:17.25pt" o:oleicon="f" o:ole="">
            <v:imagedata r:id="rId25" o:title=""/>
          </v:shape>
          <o:OLEObject Type="Embed" ProgID="Equation.DSMT4" ShapeID="_x0000_i1035" DrawAspect="Content" ObjectID="_1697907088" r:id="rId26"/>
        </w:object>
      </w:r>
      <w:r w:rsidR="00D53812">
        <w:rPr>
          <w:rFonts w:hint="eastAsia"/>
          <w:lang w:eastAsia="zh-CN"/>
        </w:rPr>
        <w:t xml:space="preserve">              </w:t>
      </w:r>
      <w:r w:rsidRPr="005A7DA1">
        <w:rPr>
          <w:rFonts w:ascii="Times New Roman" w:eastAsia="宋体" w:hAnsi="Times New Roman" w:cs="Times New Roman"/>
          <w:sz w:val="21"/>
          <w:szCs w:val="21"/>
        </w:rPr>
        <w:t>D.2</w:t>
      </w:r>
      <w:r>
        <w:rPr>
          <w:rFonts w:hint="eastAsia"/>
        </w:rPr>
        <w:object>
          <v:shape id="_x0000_i1036" type="#_x0000_t75" style="width:17.25pt;height:18pt" o:oleicon="f" o:ole="">
            <v:imagedata r:id="rId27" o:title=""/>
          </v:shape>
          <o:OLEObject Type="Embed" ProgID="Equation.DSMT4" ShapeID="_x0000_i1036" DrawAspect="Content" ObjectID="_1697907089" r:id="rId28"/>
        </w:objec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8.</w:t>
      </w:r>
      <w:r w:rsidRPr="005A7DA1">
        <w:rPr>
          <w:rFonts w:ascii="Times New Roman" w:eastAsia="宋体" w:hAnsi="宋体" w:cs="Times New Roman"/>
          <w:sz w:val="21"/>
          <w:szCs w:val="21"/>
        </w:rPr>
        <w:t>设数列｛</w:t>
      </w:r>
      <w:r w:rsidRPr="005A7DA1">
        <w:rPr>
          <w:rFonts w:ascii="Times New Roman" w:eastAsia="宋体" w:hAnsi="Times New Roman" w:cs="Times New Roman"/>
          <w:sz w:val="21"/>
          <w:szCs w:val="21"/>
        </w:rPr>
        <w:t>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m</w:t>
      </w:r>
      <w:r w:rsidRPr="005A7DA1">
        <w:rPr>
          <w:rFonts w:ascii="Times New Roman" w:eastAsia="宋体" w:hAnsi="Times New Roman" w:cs="Times New Roman"/>
          <w:sz w:val="21"/>
          <w:szCs w:val="21"/>
        </w:rPr>
        <w:t>}(m</w:t>
      </w:r>
      <w:r w:rsidRPr="00E455AD" w:rsidR="00E455AD">
        <w:rPr>
          <w:rFonts w:ascii="Times New Roman" w:eastAsia="宋体" w:hAnsi="Times New Roman" w:cs="Times New Roman" w:hint="eastAsia"/>
          <w:sz w:val="21"/>
          <w:szCs w:val="21"/>
        </w:rPr>
        <w:t>∈</w:t>
      </w:r>
      <w:r w:rsidRPr="005A7DA1">
        <w:rPr>
          <w:rFonts w:ascii="Times New Roman" w:eastAsia="宋体" w:hAnsi="Times New Roman" w:cs="Times New Roman"/>
          <w:sz w:val="21"/>
          <w:szCs w:val="21"/>
        </w:rPr>
        <w:t>N*),</w:t>
      </w:r>
      <w:r w:rsidRPr="005A7DA1">
        <w:rPr>
          <w:rFonts w:ascii="Times New Roman" w:eastAsia="宋体" w:hAnsi="宋体" w:cs="Times New Roman"/>
          <w:sz w:val="21"/>
          <w:szCs w:val="21"/>
        </w:rPr>
        <w:t>若存在公比为</w:t>
      </w:r>
      <w:r w:rsidRPr="005A7DA1">
        <w:rPr>
          <w:rFonts w:ascii="Times New Roman" w:eastAsia="宋体" w:hAnsi="Times New Roman" w:cs="Times New Roman"/>
          <w:sz w:val="21"/>
          <w:szCs w:val="21"/>
        </w:rPr>
        <w:t>q</w:t>
      </w:r>
      <w:r w:rsidRPr="005A7DA1">
        <w:rPr>
          <w:rFonts w:ascii="Times New Roman" w:eastAsia="宋体" w:hAnsi="宋体" w:cs="Times New Roman"/>
          <w:sz w:val="21"/>
          <w:szCs w:val="21"/>
        </w:rPr>
        <w:t>的等比数列｛</w:t>
      </w:r>
      <w:r w:rsidRPr="005A7DA1">
        <w:rPr>
          <w:rFonts w:ascii="Times New Roman" w:eastAsia="宋体" w:hAnsi="Times New Roman" w:cs="Times New Roman"/>
          <w:sz w:val="21"/>
          <w:szCs w:val="21"/>
        </w:rPr>
        <w:t>b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m+1</w:t>
      </w:r>
      <w:r w:rsidRPr="005A7DA1">
        <w:rPr>
          <w:rFonts w:ascii="Times New Roman" w:eastAsia="宋体" w:hAnsi="Times New Roman" w:cs="Times New Roman"/>
          <w:sz w:val="21"/>
          <w:szCs w:val="21"/>
        </w:rPr>
        <w:t>}(m</w:t>
      </w:r>
      <w:r w:rsidRPr="00E455AD" w:rsidR="00E455AD">
        <w:rPr>
          <w:rFonts w:ascii="Times New Roman" w:eastAsia="宋体" w:hAnsi="Times New Roman" w:cs="Times New Roman" w:hint="eastAsia"/>
          <w:sz w:val="21"/>
          <w:szCs w:val="21"/>
        </w:rPr>
        <w:t>∈</w:t>
      </w:r>
      <w:r w:rsidRPr="005A7DA1">
        <w:rPr>
          <w:rFonts w:ascii="Times New Roman" w:eastAsia="宋体" w:hAnsi="Times New Roman" w:cs="Times New Roman"/>
          <w:sz w:val="21"/>
          <w:szCs w:val="21"/>
        </w:rPr>
        <w:t>N*),</w:t>
      </w:r>
      <w:r w:rsidRPr="005A7DA1">
        <w:rPr>
          <w:rFonts w:ascii="Times New Roman" w:eastAsia="宋体" w:hAnsi="宋体" w:cs="Times New Roman"/>
          <w:sz w:val="21"/>
          <w:szCs w:val="21"/>
        </w:rPr>
        <w:t>使得</w:t>
      </w:r>
      <w:r w:rsidRPr="005A7DA1">
        <w:rPr>
          <w:rFonts w:ascii="Times New Roman" w:eastAsia="宋体" w:hAnsi="Times New Roman" w:cs="Times New Roman"/>
          <w:sz w:val="21"/>
          <w:szCs w:val="21"/>
        </w:rPr>
        <w:t>b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k</w:t>
      </w:r>
      <w:r w:rsidRPr="005A7DA1">
        <w:rPr>
          <w:rFonts w:ascii="Times New Roman" w:eastAsia="宋体" w:hAnsi="Times New Roman" w:cs="Times New Roman"/>
          <w:sz w:val="21"/>
          <w:szCs w:val="21"/>
        </w:rPr>
        <w:t>&lt;a</w:t>
      </w:r>
      <w:r w:rsidRPr="00E455AD" w:rsidR="00E455AD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k</w:t>
      </w:r>
      <w:r w:rsidRPr="005A7DA1">
        <w:rPr>
          <w:rFonts w:ascii="Times New Roman" w:eastAsia="宋体" w:hAnsi="Times New Roman" w:cs="Times New Roman"/>
          <w:sz w:val="21"/>
          <w:szCs w:val="21"/>
        </w:rPr>
        <w:t>&lt;b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k+1</w:t>
      </w:r>
      <w:r w:rsidRPr="005A7DA1">
        <w:rPr>
          <w:rFonts w:ascii="Times New Roman" w:eastAsia="宋体" w:hAnsi="Times New Roman" w:cs="Times New Roman"/>
          <w:sz w:val="21"/>
          <w:szCs w:val="21"/>
        </w:rPr>
        <w:t>,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其中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k=1,2,·..,m,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则称数列｛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m+1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为数列｛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m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“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等比分割数列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”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，则下列说法错误的是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</w:t>
      </w:r>
      <w:r w:rsidRPr="00E455AD" w:rsidR="00E455AD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5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};2,4,8,16,32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是数列｛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4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}:3,7,12,24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的一个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“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等比分割数列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”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B.</w:t>
      </w:r>
      <w:r w:rsidRPr="005A7DA1">
        <w:rPr>
          <w:rFonts w:ascii="Times New Roman" w:eastAsia="宋体" w:hAnsi="宋体" w:cs="Times New Roman"/>
          <w:sz w:val="21"/>
          <w:szCs w:val="21"/>
        </w:rPr>
        <w:t>若数列｛</w:t>
      </w:r>
      <w:r w:rsidRPr="005A7DA1">
        <w:rPr>
          <w:rFonts w:ascii="Times New Roman" w:eastAsia="宋体" w:hAnsi="Times New Roman" w:cs="Times New Roman"/>
          <w:sz w:val="21"/>
          <w:szCs w:val="21"/>
        </w:rPr>
        <w:t>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</w:rPr>
        <w:t>存在</w:t>
      </w:r>
      <w:r w:rsidRPr="005A7DA1">
        <w:rPr>
          <w:rFonts w:ascii="Times New Roman" w:eastAsia="宋体" w:hAnsi="Times New Roman" w:cs="Times New Roman"/>
          <w:sz w:val="21"/>
          <w:szCs w:val="21"/>
        </w:rPr>
        <w:t>“</w:t>
      </w:r>
      <w:r w:rsidRPr="005A7DA1">
        <w:rPr>
          <w:rFonts w:ascii="Times New Roman" w:eastAsia="宋体" w:hAnsi="宋体" w:cs="Times New Roman"/>
          <w:sz w:val="21"/>
          <w:szCs w:val="21"/>
        </w:rPr>
        <w:t>等比分割数列</w:t>
      </w:r>
      <w:r w:rsidRPr="005A7DA1">
        <w:rPr>
          <w:rFonts w:ascii="Times New Roman" w:eastAsia="宋体" w:hAnsi="Times New Roman" w:cs="Times New Roman"/>
          <w:sz w:val="21"/>
          <w:szCs w:val="21"/>
        </w:rPr>
        <w:t>”</w:t>
      </w:r>
      <w:r w:rsidRPr="005A7DA1">
        <w:rPr>
          <w:rFonts w:ascii="Times New Roman" w:eastAsia="宋体" w:hAnsi="宋体" w:cs="Times New Roman"/>
          <w:sz w:val="21"/>
          <w:szCs w:val="21"/>
        </w:rPr>
        <w:t>｛</w:t>
      </w:r>
      <w:r w:rsidRPr="005A7DA1">
        <w:rPr>
          <w:rFonts w:ascii="Times New Roman" w:eastAsia="宋体" w:hAnsi="Times New Roman" w:cs="Times New Roman"/>
          <w:sz w:val="21"/>
          <w:szCs w:val="21"/>
        </w:rPr>
        <w:t>b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n+1</w:t>
      </w:r>
      <w:r w:rsidRPr="005A7DA1">
        <w:rPr>
          <w:rFonts w:ascii="Times New Roman" w:eastAsia="宋体" w:hAnsi="Times New Roman" w:cs="Times New Roman"/>
          <w:sz w:val="21"/>
          <w:szCs w:val="21"/>
        </w:rPr>
        <w:t>},</w:t>
      </w:r>
      <w:r w:rsidRPr="005A7DA1">
        <w:rPr>
          <w:rFonts w:ascii="Times New Roman" w:eastAsia="宋体" w:hAnsi="宋体" w:cs="Times New Roman"/>
          <w:sz w:val="21"/>
          <w:szCs w:val="21"/>
        </w:rPr>
        <w:t>则有</w:t>
      </w:r>
      <w:r w:rsidRPr="005A7DA1">
        <w:rPr>
          <w:rFonts w:ascii="Times New Roman" w:eastAsia="宋体" w:hAnsi="Times New Roman" w:cs="Times New Roman"/>
          <w:sz w:val="21"/>
          <w:szCs w:val="21"/>
        </w:rPr>
        <w:t>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5A7DA1">
        <w:rPr>
          <w:rFonts w:ascii="Times New Roman" w:eastAsia="宋体" w:hAnsi="Times New Roman" w:cs="Times New Roman"/>
          <w:sz w:val="21"/>
          <w:szCs w:val="21"/>
        </w:rPr>
        <w:t>&lt;··&lt;a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k-1</w:t>
      </w:r>
      <w:r w:rsidRPr="005A7DA1">
        <w:rPr>
          <w:rFonts w:ascii="Times New Roman" w:eastAsia="宋体" w:hAnsi="Times New Roman" w:cs="Times New Roman"/>
          <w:sz w:val="21"/>
          <w:szCs w:val="21"/>
        </w:rPr>
        <w:t>&lt;a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k</w:t>
      </w:r>
      <w:r w:rsidRPr="005A7DA1">
        <w:rPr>
          <w:rFonts w:ascii="Times New Roman" w:eastAsia="宋体" w:hAnsi="Times New Roman" w:cs="Times New Roman"/>
          <w:sz w:val="21"/>
          <w:szCs w:val="21"/>
        </w:rPr>
        <w:t>&lt;···&lt;a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5A7DA1">
        <w:rPr>
          <w:rFonts w:ascii="Times New Roman" w:eastAsia="宋体" w:hAnsi="宋体" w:cs="Times New Roman"/>
          <w:sz w:val="21"/>
          <w:szCs w:val="21"/>
        </w:rPr>
        <w:t>和</w:t>
      </w:r>
      <w:r w:rsidRPr="005A7DA1">
        <w:rPr>
          <w:rFonts w:ascii="Times New Roman" w:eastAsia="宋体" w:hAnsi="Times New Roman" w:cs="Times New Roman"/>
          <w:sz w:val="21"/>
          <w:szCs w:val="21"/>
        </w:rPr>
        <w:t>b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5A7DA1">
        <w:rPr>
          <w:rFonts w:ascii="Times New Roman" w:eastAsia="宋体" w:hAnsi="Times New Roman" w:cs="Times New Roman"/>
          <w:sz w:val="21"/>
          <w:szCs w:val="21"/>
        </w:rPr>
        <w:t>&lt;</w:t>
      </w:r>
      <w:r w:rsidRPr="005A7DA1" w:rsidR="00E455AD">
        <w:rPr>
          <w:rFonts w:ascii="Times New Roman" w:eastAsia="宋体" w:hAnsi="Times New Roman" w:cs="Times New Roman" w:hint="eastAsia"/>
          <w:sz w:val="21"/>
          <w:szCs w:val="21"/>
        </w:rPr>
        <w:t>…</w:t>
      </w:r>
      <w:r w:rsidRPr="005A7DA1">
        <w:rPr>
          <w:rFonts w:ascii="Times New Roman" w:eastAsia="宋体" w:hAnsi="宋体" w:cs="Times New Roman"/>
          <w:sz w:val="21"/>
          <w:szCs w:val="21"/>
        </w:rPr>
        <w:t>＜</w:t>
      </w:r>
      <w:r w:rsidRPr="005A7DA1">
        <w:rPr>
          <w:rFonts w:ascii="Times New Roman" w:eastAsia="宋体" w:hAnsi="Times New Roman" w:cs="Times New Roman"/>
          <w:sz w:val="21"/>
          <w:szCs w:val="21"/>
        </w:rPr>
        <w:t>b</w:t>
      </w:r>
      <w:r w:rsidRPr="00E455AD" w:rsidR="00E455AD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k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-1</w:t>
      </w:r>
      <w:r w:rsidRPr="005A7DA1">
        <w:rPr>
          <w:rFonts w:ascii="Times New Roman" w:eastAsia="宋体" w:hAnsi="Times New Roman" w:cs="Times New Roman"/>
          <w:sz w:val="21"/>
          <w:szCs w:val="21"/>
        </w:rPr>
        <w:t>&lt;b&lt;</w:t>
      </w:r>
      <w:r w:rsidRPr="005A7DA1" w:rsidR="00E455AD">
        <w:rPr>
          <w:rFonts w:ascii="Times New Roman" w:eastAsia="宋体" w:hAnsi="Times New Roman" w:cs="Times New Roman" w:hint="eastAsia"/>
          <w:sz w:val="21"/>
          <w:szCs w:val="21"/>
        </w:rPr>
        <w:t>…</w:t>
      </w:r>
      <w:r w:rsidRPr="005A7DA1">
        <w:rPr>
          <w:rFonts w:ascii="Times New Roman" w:eastAsia="宋体" w:hAnsi="Times New Roman" w:cs="Times New Roman"/>
          <w:sz w:val="21"/>
          <w:szCs w:val="21"/>
        </w:rPr>
        <w:t>&lt;b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</w:rPr>
        <w:t>&lt;b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</w:rPr>
        <w:t>n+1</w:t>
      </w:r>
      <w:r w:rsidRPr="005A7DA1">
        <w:rPr>
          <w:rFonts w:ascii="Times New Roman" w:eastAsia="宋体" w:hAnsi="宋体" w:cs="Times New Roman"/>
          <w:sz w:val="21"/>
          <w:szCs w:val="21"/>
        </w:rPr>
        <w:t>成立，其中</w:t>
      </w:r>
      <w:r w:rsidRPr="005A7DA1">
        <w:rPr>
          <w:rFonts w:ascii="Times New Roman" w:eastAsia="宋体" w:hAnsi="Times New Roman" w:cs="Times New Roman"/>
          <w:sz w:val="21"/>
          <w:szCs w:val="21"/>
        </w:rPr>
        <w:t>2≤k≤n,keN*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C.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3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}:-3,-1,2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存在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“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等比分割数列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”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4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</w:p>
    <w:p w:rsidR="007B6A97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10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的通项公式为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=2</w:t>
      </w:r>
      <w:r w:rsidRPr="00E455AD" w:rsidR="00E455AD">
        <w:rPr>
          <w:rFonts w:ascii="Times New Roman" w:eastAsia="宋体" w:hAnsi="Times New Roman" w:cs="Times New Roman" w:hint="eastAsia"/>
          <w:sz w:val="21"/>
          <w:szCs w:val="21"/>
          <w:vertAlign w:val="superscript"/>
          <w:lang w:eastAsia="zh-CN"/>
        </w:rPr>
        <w:t>n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n=1,2,···,10),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若数列｛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10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“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等比分割数列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”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</w:t>
      </w:r>
      <w:r w:rsidRPr="00E455AD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11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的首项为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则公比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q</w:t>
      </w:r>
      <w:r w:rsidRPr="00E455AD" w:rsidR="00E455AD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(2,</w:t>
      </w:r>
      <w:r w:rsidRPr="00E455AD" w:rsidR="00E455AD">
        <w:rPr>
          <w:rFonts w:hint="eastAsia"/>
          <w:lang w:eastAsia="zh-CN"/>
        </w:rPr>
        <w:t xml:space="preserve"> </w:t>
      </w:r>
      <w:r>
        <w:rPr>
          <w:rFonts w:hint="eastAsia"/>
        </w:rPr>
        <w:object>
          <v:shape id="_x0000_i1037" type="#_x0000_t75" style="width:16.5pt;height:23.25pt" o:oleicon="f" o:ole="">
            <v:imagedata r:id="rId29" o:title=""/>
          </v:shape>
          <o:OLEObject Type="Embed" ProgID="Equation.DSMT4" ShapeID="_x0000_i1037" DrawAspect="Content" ObjectID="_1697907090" r:id="rId30"/>
        </w:objec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)</w:t>
      </w:r>
    </w:p>
    <w:p w:rsidR="007B6A97" w:rsidRPr="00E455AD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eastAsia="zh-CN"/>
        </w:rPr>
      </w:pPr>
      <w:r w:rsidRPr="00E455AD">
        <w:rPr>
          <w:rFonts w:ascii="Times New Roman" w:eastAsia="宋体" w:hAnsi="宋体" w:cs="Times New Roman"/>
          <w:b/>
          <w:sz w:val="21"/>
          <w:szCs w:val="21"/>
          <w:lang w:eastAsia="zh-CN"/>
        </w:rPr>
        <w:t>二、多项选择题：本大题共</w:t>
      </w:r>
      <w:r w:rsidRPr="00E455AD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4</w:t>
      </w:r>
      <w:r w:rsidRPr="00E455AD">
        <w:rPr>
          <w:rFonts w:ascii="Times New Roman" w:eastAsia="宋体" w:hAnsi="宋体" w:cs="Times New Roman"/>
          <w:b/>
          <w:sz w:val="21"/>
          <w:szCs w:val="21"/>
          <w:lang w:eastAsia="zh-CN"/>
        </w:rPr>
        <w:t>小题，每小题</w:t>
      </w:r>
      <w:r w:rsidRPr="00E455AD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5</w:t>
      </w:r>
      <w:r w:rsidRPr="00E455AD">
        <w:rPr>
          <w:rFonts w:ascii="Times New Roman" w:eastAsia="宋体" w:hAnsi="宋体" w:cs="Times New Roman"/>
          <w:b/>
          <w:sz w:val="21"/>
          <w:szCs w:val="21"/>
          <w:lang w:eastAsia="zh-CN"/>
        </w:rPr>
        <w:t>分，共计</w:t>
      </w:r>
      <w:r w:rsidRPr="00E455AD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20</w:t>
      </w:r>
      <w:r w:rsidRPr="00E455AD">
        <w:rPr>
          <w:rFonts w:ascii="Times New Roman" w:eastAsia="宋体" w:hAnsi="宋体" w:cs="Times New Roman"/>
          <w:b/>
          <w:sz w:val="21"/>
          <w:szCs w:val="21"/>
          <w:lang w:eastAsia="zh-CN"/>
        </w:rPr>
        <w:t>分．每小题给出的四个选项中，都有多个选项是正确的，全部选对的得</w:t>
      </w:r>
      <w:r w:rsidRPr="00E455AD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5</w:t>
      </w:r>
      <w:r w:rsidRPr="00E455AD">
        <w:rPr>
          <w:rFonts w:ascii="Times New Roman" w:eastAsia="宋体" w:hAnsi="宋体" w:cs="Times New Roman"/>
          <w:b/>
          <w:sz w:val="21"/>
          <w:szCs w:val="21"/>
          <w:lang w:eastAsia="zh-CN"/>
        </w:rPr>
        <w:t>分，选对但不全的得</w:t>
      </w:r>
      <w:r w:rsidRPr="00E455AD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2</w:t>
      </w:r>
      <w:r w:rsidRPr="00E455AD">
        <w:rPr>
          <w:rFonts w:ascii="Times New Roman" w:eastAsia="宋体" w:hAnsi="宋体" w:cs="Times New Roman"/>
          <w:b/>
          <w:sz w:val="21"/>
          <w:szCs w:val="21"/>
          <w:lang w:eastAsia="zh-CN"/>
        </w:rPr>
        <w:t>分，选错或不答的得</w:t>
      </w:r>
      <w:r w:rsidRPr="00E455AD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0</w:t>
      </w:r>
      <w:r w:rsidRPr="00E455AD">
        <w:rPr>
          <w:rFonts w:ascii="Times New Roman" w:eastAsia="宋体" w:hAnsi="宋体" w:cs="Times New Roman"/>
          <w:b/>
          <w:sz w:val="21"/>
          <w:szCs w:val="21"/>
          <w:lang w:eastAsia="zh-CN"/>
        </w:rPr>
        <w:t>分．请把正确的选项填涂在答题卡相应的位置上。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9.</w:t>
      </w:r>
      <w:r w:rsidRPr="005A7DA1">
        <w:rPr>
          <w:rFonts w:ascii="Times New Roman" w:eastAsia="宋体" w:hAnsi="宋体" w:cs="Times New Roman"/>
          <w:sz w:val="21"/>
          <w:szCs w:val="21"/>
        </w:rPr>
        <w:t>已知实数</w:t>
      </w:r>
      <w:r w:rsidRPr="005A7DA1">
        <w:rPr>
          <w:rFonts w:ascii="Times New Roman" w:eastAsia="宋体" w:hAnsi="Times New Roman" w:cs="Times New Roman"/>
          <w:sz w:val="21"/>
          <w:szCs w:val="21"/>
        </w:rPr>
        <w:t>a</w:t>
      </w:r>
      <w:r w:rsidRPr="005A7DA1">
        <w:rPr>
          <w:rFonts w:ascii="Times New Roman" w:eastAsia="宋体" w:hAnsi="宋体" w:cs="Times New Roman"/>
          <w:sz w:val="21"/>
          <w:szCs w:val="21"/>
        </w:rPr>
        <w:t>满足</w:t>
      </w:r>
      <w:r>
        <w:rPr>
          <w:rFonts w:hint="eastAsia"/>
        </w:rPr>
        <w:object>
          <v:shape id="_x0000_i1038" type="#_x0000_t75" style="width:29.25pt;height:31.5pt" o:oleicon="f" o:ole="">
            <v:imagedata r:id="rId31" o:title=""/>
          </v:shape>
          <o:OLEObject Type="Embed" ProgID="Equation.DSMT4" ShapeID="_x0000_i1038" DrawAspect="Content" ObjectID="_1697907091" r:id="rId32"/>
        </w:object>
      </w:r>
      <w:r w:rsidRPr="005A7DA1">
        <w:rPr>
          <w:rFonts w:ascii="Times New Roman" w:eastAsia="宋体" w:hAnsi="宋体" w:cs="Times New Roman"/>
          <w:sz w:val="21"/>
          <w:szCs w:val="21"/>
        </w:rPr>
        <w:t>＝</w:t>
      </w:r>
      <w:r w:rsidRPr="005A7DA1">
        <w:rPr>
          <w:rFonts w:ascii="Times New Roman" w:eastAsia="宋体" w:hAnsi="Times New Roman" w:cs="Times New Roman"/>
          <w:sz w:val="21"/>
          <w:szCs w:val="21"/>
        </w:rPr>
        <w:t>2+i(i</w:t>
      </w:r>
      <w:r w:rsidRPr="005A7DA1">
        <w:rPr>
          <w:rFonts w:ascii="Times New Roman" w:eastAsia="宋体" w:hAnsi="宋体" w:cs="Times New Roman"/>
          <w:sz w:val="21"/>
          <w:szCs w:val="21"/>
        </w:rPr>
        <w:t>为虚数单位），复数</w:t>
      </w:r>
      <w:r w:rsidRPr="005A7DA1">
        <w:rPr>
          <w:rFonts w:ascii="Times New Roman" w:eastAsia="宋体" w:hAnsi="Times New Roman" w:cs="Times New Roman"/>
          <w:sz w:val="21"/>
          <w:szCs w:val="21"/>
        </w:rPr>
        <w:t>z=(a+1)+(a-1)i,</w:t>
      </w:r>
      <w:r w:rsidRPr="005A7DA1">
        <w:rPr>
          <w:rFonts w:ascii="Times New Roman" w:eastAsia="宋体" w:hAnsi="宋体" w:cs="Times New Roman"/>
          <w:sz w:val="21"/>
          <w:szCs w:val="21"/>
        </w:rPr>
        <w:t>则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A.z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为纯虚数</w:t>
      </w:r>
      <w:r>
        <w:rPr>
          <w:rFonts w:ascii="Times New Roman" w:eastAsia="宋体" w:hAnsi="宋体" w:cs="Times New Roman" w:hint="eastAsia"/>
          <w:sz w:val="21"/>
          <w:szCs w:val="21"/>
          <w:lang w:eastAsia="zh-CN"/>
        </w:rPr>
        <w:t xml:space="preserve">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B.z</w:t>
      </w:r>
      <w:r w:rsidRPr="00BA1559">
        <w:rPr>
          <w:rFonts w:ascii="Times New Roman" w:eastAsia="宋体" w:hAnsi="Times New Roman" w:cs="Times New Roman" w:hint="eastAsia"/>
          <w:sz w:val="21"/>
          <w:szCs w:val="21"/>
          <w:vertAlign w:val="superscript"/>
          <w:lang w:eastAsia="zh-CN"/>
        </w:rPr>
        <w:t>2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为虚数</w:t>
      </w:r>
      <w:r>
        <w:rPr>
          <w:rFonts w:ascii="Times New Roman" w:eastAsia="宋体" w:hAnsi="宋体" w:cs="Times New Roman" w:hint="eastAsia"/>
          <w:sz w:val="21"/>
          <w:szCs w:val="21"/>
          <w:lang w:eastAsia="zh-CN"/>
        </w:rPr>
        <w:t xml:space="preserve">     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C.z+</w:t>
      </w:r>
      <w:r>
        <w:rPr>
          <w:rFonts w:hint="eastAsia"/>
        </w:rPr>
        <w:object>
          <v:shape id="_x0000_i1039" type="#_x0000_t75" style="width:9.75pt;height:16.5pt" o:oleicon="f" o:ole="">
            <v:imagedata r:id="rId33" o:title=""/>
          </v:shape>
          <o:OLEObject Type="Embed" ProgID="Equation.DSMT4" ShapeID="_x0000_i1039" DrawAspect="Content" ObjectID="_1697907092" r:id="rId34"/>
        </w:objec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=0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D.z·</w:t>
      </w:r>
      <w:r>
        <w:rPr>
          <w:rFonts w:hint="eastAsia"/>
        </w:rPr>
        <w:object>
          <v:shape id="_x0000_i1040" type="#_x0000_t75" style="width:9.75pt;height:16.5pt" o:oleicon="f" o:ole="">
            <v:imagedata r:id="rId33" o:title=""/>
          </v:shape>
          <o:OLEObject Type="Embed" ProgID="Equation.DSMT4" ShapeID="_x0000_i1040" DrawAspect="Content" ObjectID="_1697907093" r:id="rId35"/>
        </w:objec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=4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10.</w:t>
      </w:r>
      <w:r w:rsidRPr="005A7DA1">
        <w:rPr>
          <w:rFonts w:ascii="Times New Roman" w:eastAsia="宋体" w:hAnsi="宋体" w:cs="Times New Roman"/>
          <w:sz w:val="21"/>
          <w:szCs w:val="21"/>
        </w:rPr>
        <w:t>已知不等式</w:t>
      </w:r>
      <w:r w:rsidRPr="005A7DA1">
        <w:rPr>
          <w:rFonts w:ascii="Times New Roman" w:eastAsia="宋体" w:hAnsi="Times New Roman" w:cs="Times New Roman"/>
          <w:sz w:val="21"/>
          <w:szCs w:val="21"/>
        </w:rPr>
        <w:t>x</w:t>
      </w:r>
      <w:r w:rsidRPr="00BA1559">
        <w:rPr>
          <w:rFonts w:ascii="Times New Roman" w:eastAsia="宋体" w:hAnsi="Times New Roman" w:cs="Times New Roman"/>
          <w:sz w:val="21"/>
          <w:szCs w:val="21"/>
          <w:vertAlign w:val="superscript"/>
        </w:rPr>
        <w:t>2</w:t>
      </w:r>
      <w:r w:rsidRPr="005A7DA1">
        <w:rPr>
          <w:rFonts w:ascii="Times New Roman" w:eastAsia="宋体" w:hAnsi="Times New Roman" w:cs="Times New Roman"/>
          <w:sz w:val="21"/>
          <w:szCs w:val="21"/>
        </w:rPr>
        <w:t>+2ax+b-1&gt;0</w:t>
      </w:r>
      <w:r w:rsidRPr="005A7DA1">
        <w:rPr>
          <w:rFonts w:ascii="Times New Roman" w:eastAsia="宋体" w:hAnsi="宋体" w:cs="Times New Roman"/>
          <w:sz w:val="21"/>
          <w:szCs w:val="21"/>
        </w:rPr>
        <w:t>的解集是｛</w:t>
      </w:r>
      <w:r w:rsidRPr="005A7DA1">
        <w:rPr>
          <w:rFonts w:ascii="Times New Roman" w:eastAsia="宋体" w:hAnsi="Times New Roman" w:cs="Times New Roman"/>
          <w:sz w:val="21"/>
          <w:szCs w:val="21"/>
        </w:rPr>
        <w:t>x|x≠d},</w:t>
      </w:r>
      <w:r w:rsidRPr="005A7DA1">
        <w:rPr>
          <w:rFonts w:ascii="Times New Roman" w:eastAsia="宋体" w:hAnsi="宋体" w:cs="Times New Roman"/>
          <w:sz w:val="21"/>
          <w:szCs w:val="21"/>
        </w:rPr>
        <w:t>则</w:t>
      </w:r>
      <w:r w:rsidRPr="005A7DA1">
        <w:rPr>
          <w:rFonts w:ascii="Times New Roman" w:eastAsia="宋体" w:hAnsi="Times New Roman" w:cs="Times New Roman"/>
          <w:sz w:val="21"/>
          <w:szCs w:val="21"/>
        </w:rPr>
        <w:t>b</w:t>
      </w:r>
      <w:r w:rsidRPr="005A7DA1">
        <w:rPr>
          <w:rFonts w:ascii="Times New Roman" w:eastAsia="宋体" w:hAnsi="宋体" w:cs="Times New Roman"/>
          <w:sz w:val="21"/>
          <w:szCs w:val="21"/>
        </w:rPr>
        <w:t>的值可能是</w:t>
      </w:r>
    </w:p>
    <w:p w:rsidR="007B6A97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A.-1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B.3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C.2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D.0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11.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关于函数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f(x)=sin|x|+|cosx|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有下述四个结论，则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A.f(x)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是偶函数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B.f(x)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的最小值为－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C.f(x)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在［－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</w:t>
      </w:r>
      <w:r w:rsidRPr="005A7DA1">
        <w:rPr>
          <w:rFonts w:ascii="Times New Roman" w:eastAsia="宋体" w:hAnsi="Times New Roman" w:cs="Times New Roman"/>
          <w:sz w:val="21"/>
          <w:szCs w:val="21"/>
        </w:rPr>
        <w:t>π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,2</w:t>
      </w:r>
      <w:r w:rsidRPr="005A7DA1">
        <w:rPr>
          <w:rFonts w:ascii="Times New Roman" w:eastAsia="宋体" w:hAnsi="Times New Roman" w:cs="Times New Roman"/>
          <w:sz w:val="21"/>
          <w:szCs w:val="21"/>
        </w:rPr>
        <w:t>π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]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上有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4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个零点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D.f(x)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在区间（</w:t>
      </w:r>
      <w:r>
        <w:rPr>
          <w:rFonts w:hint="eastAsia"/>
        </w:rPr>
        <w:object>
          <v:shape id="_x0000_i1041" type="#_x0000_t75" style="width:16.5pt;height:31.5pt" o:oleicon="f" o:ole="">
            <v:imagedata r:id="rId36" o:title=""/>
          </v:shape>
          <o:OLEObject Type="Embed" ProgID="Equation.DSMT4" ShapeID="_x0000_i1041" DrawAspect="Content" ObjectID="_1697907094" r:id="rId37"/>
        </w:object>
      </w:r>
      <w:r w:rsidRPr="005A7DA1">
        <w:rPr>
          <w:rFonts w:ascii="Times New Roman" w:eastAsia="宋体" w:hAnsi="Times New Roman" w:cs="Times New Roman"/>
          <w:sz w:val="21"/>
          <w:szCs w:val="21"/>
        </w:rPr>
        <w:t>π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单调递增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noProof/>
          <w:sz w:val="21"/>
          <w:szCs w:val="21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43815</wp:posOffset>
            </wp:positionV>
            <wp:extent cx="1352550" cy="1419225"/>
            <wp:effectExtent l="19050" t="0" r="0" b="0"/>
            <wp:wrapTight wrapText="bothSides">
              <wp:wrapPolygon>
                <wp:start x="-304" y="0"/>
                <wp:lineTo x="-304" y="21455"/>
                <wp:lineTo x="21600" y="21455"/>
                <wp:lineTo x="21600" y="0"/>
                <wp:lineTo x="-304" y="0"/>
              </wp:wrapPolygon>
            </wp:wrapTight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795125" name="Picture 7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12.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如图，正方形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ABCD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与正方形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DEFC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边长均为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平面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ABCD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与平面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DEFC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互相垂直，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P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是</w:t>
      </w:r>
    </w:p>
    <w:p w:rsidR="007B6A97" w:rsidRPr="00BA1559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AE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上的一个动点，则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A.CP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的最小值为</w:t>
      </w:r>
      <w:r>
        <w:rPr>
          <w:rFonts w:hint="eastAsia"/>
        </w:rPr>
        <w:object>
          <v:shape id="_x0000_i1042" type="#_x0000_t75" style="width:18.75pt;height:34.5pt" o:oleicon="f" o:ole="">
            <v:imagedata r:id="rId39" o:title=""/>
          </v:shape>
          <o:OLEObject Type="Embed" ProgID="Equation.DSMT4" ShapeID="_x0000_i1042" DrawAspect="Content" ObjectID="_1697907095" r:id="rId40"/>
        </w:objec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当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P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在直线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AE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上运动时，三棱锥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D-BPF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的体积不变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FC.PD+PF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的最小值为</w:t>
      </w:r>
      <w:r>
        <w:rPr>
          <w:rFonts w:hint="eastAsia"/>
        </w:rPr>
        <w:object>
          <v:shape id="_x0000_i1043" type="#_x0000_t75" style="width:42pt;height:21pt" o:oleicon="f" o:ole="">
            <v:imagedata r:id="rId41" o:title=""/>
          </v:shape>
          <o:OLEObject Type="Embed" ProgID="Equation.DSMT4" ShapeID="_x0000_i1043" DrawAspect="Content" ObjectID="_1697907096" r:id="rId42"/>
        </w:objec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三棱锥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A-DCE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的外接球表面积为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3</w:t>
      </w:r>
      <w:r w:rsidRPr="005A7DA1">
        <w:rPr>
          <w:rFonts w:ascii="Times New Roman" w:eastAsia="宋体" w:hAnsi="Times New Roman" w:cs="Times New Roman"/>
          <w:sz w:val="21"/>
          <w:szCs w:val="21"/>
        </w:rPr>
        <w:t>π</w:t>
      </w:r>
    </w:p>
    <w:p w:rsidR="007B6A97" w:rsidRPr="00BA1559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eastAsia="zh-CN"/>
        </w:rPr>
      </w:pPr>
      <w:r w:rsidRPr="00BA1559">
        <w:rPr>
          <w:rFonts w:ascii="Times New Roman" w:eastAsia="宋体" w:hAnsi="宋体" w:cs="Times New Roman"/>
          <w:b/>
          <w:sz w:val="21"/>
          <w:szCs w:val="21"/>
          <w:lang w:eastAsia="zh-CN"/>
        </w:rPr>
        <w:t>三、填空题：本大题共</w:t>
      </w:r>
      <w:r w:rsidRPr="00BA1559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4</w:t>
      </w:r>
      <w:r w:rsidRPr="00BA1559">
        <w:rPr>
          <w:rFonts w:ascii="Times New Roman" w:eastAsia="宋体" w:hAnsi="宋体" w:cs="Times New Roman"/>
          <w:b/>
          <w:sz w:val="21"/>
          <w:szCs w:val="21"/>
          <w:lang w:eastAsia="zh-CN"/>
        </w:rPr>
        <w:t>小题，每小题</w:t>
      </w:r>
      <w:r w:rsidRPr="00BA1559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5</w:t>
      </w:r>
      <w:r w:rsidRPr="00BA1559">
        <w:rPr>
          <w:rFonts w:ascii="Times New Roman" w:eastAsia="宋体" w:hAnsi="宋体" w:cs="Times New Roman"/>
          <w:b/>
          <w:sz w:val="21"/>
          <w:szCs w:val="21"/>
          <w:lang w:eastAsia="zh-CN"/>
        </w:rPr>
        <w:t>分，若两个空，第一个空</w:t>
      </w:r>
      <w:r w:rsidRPr="00BA1559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2</w:t>
      </w:r>
      <w:r w:rsidRPr="00BA1559">
        <w:rPr>
          <w:rFonts w:ascii="Times New Roman" w:eastAsia="宋体" w:hAnsi="宋体" w:cs="Times New Roman"/>
          <w:b/>
          <w:sz w:val="21"/>
          <w:szCs w:val="21"/>
          <w:lang w:eastAsia="zh-CN"/>
        </w:rPr>
        <w:t>分，第二个空</w:t>
      </w:r>
      <w:r w:rsidRPr="00BA1559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3</w:t>
      </w:r>
      <w:r w:rsidRPr="00BA1559">
        <w:rPr>
          <w:rFonts w:ascii="Times New Roman" w:eastAsia="宋体" w:hAnsi="宋体" w:cs="Times New Roman"/>
          <w:b/>
          <w:sz w:val="21"/>
          <w:szCs w:val="21"/>
          <w:lang w:eastAsia="zh-CN"/>
        </w:rPr>
        <w:t>分，共计</w:t>
      </w:r>
      <w:r w:rsidRPr="00BA1559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20</w:t>
      </w:r>
      <w:r w:rsidRPr="00BA1559">
        <w:rPr>
          <w:rFonts w:ascii="Times New Roman" w:eastAsia="宋体" w:hAnsi="宋体" w:cs="Times New Roman"/>
          <w:b/>
          <w:sz w:val="21"/>
          <w:szCs w:val="21"/>
          <w:lang w:eastAsia="zh-CN"/>
        </w:rPr>
        <w:t>分。请把答案填写在答题卡相应位置上。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13.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已知曲线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y=me</w:t>
      </w:r>
      <w:r w:rsidRPr="00BA1559">
        <w:rPr>
          <w:rFonts w:ascii="Times New Roman" w:eastAsia="宋体" w:hAnsi="Times New Roman" w:cs="Times New Roman" w:hint="eastAsia"/>
          <w:sz w:val="21"/>
          <w:szCs w:val="21"/>
          <w:vertAlign w:val="superscript"/>
          <w:lang w:eastAsia="zh-CN"/>
        </w:rPr>
        <w:t>x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+xlnx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在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x=1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处的切线方程为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y=3x+n,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则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n=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eastAsia="zh-CN"/>
        </w:rPr>
        <w:t xml:space="preserve">               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。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14.</w:t>
      </w:r>
      <w:r w:rsidRPr="005A7DA1">
        <w:rPr>
          <w:rFonts w:ascii="Times New Roman" w:eastAsia="宋体" w:hAnsi="宋体" w:cs="Times New Roman"/>
          <w:sz w:val="21"/>
          <w:szCs w:val="21"/>
        </w:rPr>
        <w:t>已知数列｛</w:t>
      </w:r>
      <w:r w:rsidRPr="005A7DA1">
        <w:rPr>
          <w:rFonts w:ascii="Times New Roman" w:eastAsia="宋体" w:hAnsi="Times New Roman" w:cs="Times New Roman"/>
          <w:sz w:val="21"/>
          <w:szCs w:val="21"/>
        </w:rPr>
        <w:t>a</w:t>
      </w:r>
      <w:r w:rsidRPr="00BA1559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</w:rPr>
        <w:t>是等差数列，</w:t>
      </w:r>
      <w:r w:rsidRPr="005A7DA1">
        <w:rPr>
          <w:rFonts w:ascii="Times New Roman" w:eastAsia="宋体" w:hAnsi="Times New Roman" w:cs="Times New Roman"/>
          <w:sz w:val="21"/>
          <w:szCs w:val="21"/>
        </w:rPr>
        <w:t>a</w:t>
      </w:r>
      <w:r w:rsidRPr="00BA1559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5A7DA1">
        <w:rPr>
          <w:rFonts w:ascii="Times New Roman" w:eastAsia="宋体" w:hAnsi="Times New Roman" w:cs="Times New Roman"/>
          <w:sz w:val="21"/>
          <w:szCs w:val="21"/>
        </w:rPr>
        <w:t>&gt;0,a</w:t>
      </w:r>
      <w:r w:rsidRPr="00BA1559">
        <w:rPr>
          <w:rFonts w:ascii="Times New Roman" w:eastAsia="宋体" w:hAnsi="Times New Roman" w:cs="Times New Roman"/>
          <w:sz w:val="21"/>
          <w:szCs w:val="21"/>
          <w:vertAlign w:val="subscript"/>
        </w:rPr>
        <w:t>3</w:t>
      </w:r>
      <w:r w:rsidRPr="005A7DA1">
        <w:rPr>
          <w:rFonts w:ascii="Times New Roman" w:eastAsia="宋体" w:hAnsi="Times New Roman" w:cs="Times New Roman"/>
          <w:sz w:val="21"/>
          <w:szCs w:val="21"/>
        </w:rPr>
        <w:t>+3a</w:t>
      </w:r>
      <w:r w:rsidRPr="00BA1559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7</w:t>
      </w:r>
      <w:r w:rsidRPr="005A7DA1">
        <w:rPr>
          <w:rFonts w:ascii="Times New Roman" w:eastAsia="宋体" w:hAnsi="Times New Roman" w:cs="Times New Roman"/>
          <w:sz w:val="21"/>
          <w:szCs w:val="21"/>
        </w:rPr>
        <w:t>=0,</w:t>
      </w:r>
      <w:r w:rsidRPr="005A7DA1">
        <w:rPr>
          <w:rFonts w:ascii="Times New Roman" w:eastAsia="宋体" w:hAnsi="宋体" w:cs="Times New Roman"/>
          <w:sz w:val="21"/>
          <w:szCs w:val="21"/>
        </w:rPr>
        <w:t>则使</w:t>
      </w:r>
      <w:r w:rsidRPr="005A7DA1">
        <w:rPr>
          <w:rFonts w:ascii="Times New Roman" w:eastAsia="宋体" w:hAnsi="Times New Roman" w:cs="Times New Roman"/>
          <w:sz w:val="21"/>
          <w:szCs w:val="21"/>
        </w:rPr>
        <w:t>S</w:t>
      </w:r>
      <w:r w:rsidRPr="00BA1559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</w:rPr>
        <w:t>&gt;0</w:t>
      </w:r>
      <w:r w:rsidRPr="005A7DA1">
        <w:rPr>
          <w:rFonts w:ascii="Times New Roman" w:eastAsia="宋体" w:hAnsi="宋体" w:cs="Times New Roman"/>
          <w:sz w:val="21"/>
          <w:szCs w:val="21"/>
        </w:rPr>
        <w:t>的最大整数</w:t>
      </w:r>
      <w:r w:rsidRPr="005A7DA1">
        <w:rPr>
          <w:rFonts w:ascii="Times New Roman" w:eastAsia="宋体" w:hAnsi="Times New Roman" w:cs="Times New Roman"/>
          <w:sz w:val="21"/>
          <w:szCs w:val="21"/>
        </w:rPr>
        <w:t>n</w:t>
      </w:r>
      <w:r w:rsidRPr="005A7DA1">
        <w:rPr>
          <w:rFonts w:ascii="Times New Roman" w:eastAsia="宋体" w:hAnsi="宋体" w:cs="Times New Roman"/>
          <w:sz w:val="21"/>
          <w:szCs w:val="21"/>
        </w:rPr>
        <w:t>的值为</w:t>
      </w:r>
      <w:r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 xml:space="preserve">           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。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15.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某区域规划建设扇形观景水池，同时紧贴水池周边建设一圈人行步道．要求总预算费用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24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万元，水池造价为每平方米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400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元，步道造价为每米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1000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元（不考虑宽度厚度等因素），则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水池面积最大值为</w:t>
      </w:r>
      <w:r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 xml:space="preserve">             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平方米。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16.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已知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是定义在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R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上的奇函数，且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f(1-x)=f(x),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则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的最小正周期为</w:t>
      </w:r>
      <w:r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 xml:space="preserve">        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；若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f(x1)-f(x2)</w:t>
      </w:r>
    </w:p>
    <w:p w:rsidR="007B6A97" w:rsidRPr="007A47BB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u w:val="single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对任意的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7A47BB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,x</w:t>
      </w:r>
      <w:r w:rsidRPr="007A47BB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7A47BB" w:rsidR="007A47BB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∈</w:t>
      </w:r>
      <w:r>
        <w:rPr>
          <w:rFonts w:hint="eastAsia"/>
        </w:rPr>
        <w:object>
          <v:shape id="_x0000_i1044" type="#_x0000_t75" style="width:31.5pt;height:34.5pt" o:oleicon="f" o:ole="">
            <v:imagedata r:id="rId43" o:title=""/>
          </v:shape>
          <o:OLEObject Type="Embed" ProgID="Equation.DSMT4" ShapeID="_x0000_i1044" DrawAspect="Content" ObjectID="_1697907097" r:id="rId44"/>
        </w:objec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当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7A47BB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≠x</w:t>
      </w:r>
      <w:r w:rsidRPr="007A47BB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时，都有</w:t>
      </w:r>
      <w:r>
        <w:rPr>
          <w:rFonts w:hint="eastAsia"/>
        </w:rPr>
        <w:object>
          <v:shape id="_x0000_i1045" type="#_x0000_t75" style="width:66.75pt;height:34.5pt" o:oleicon="f" o:ole="">
            <v:imagedata r:id="rId45" o:title=""/>
          </v:shape>
          <o:OLEObject Type="Embed" ProgID="Equation.DSMT4" ShapeID="_x0000_i1045" DrawAspect="Content" ObjectID="_1697907098" r:id="rId46"/>
        </w:objec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＞</w:t>
      </w:r>
      <w:r w:rsidRPr="005A7DA1">
        <w:rPr>
          <w:rFonts w:ascii="Times New Roman" w:eastAsia="宋体" w:hAnsi="Times New Roman" w:cs="Times New Roman"/>
          <w:sz w:val="21"/>
          <w:szCs w:val="21"/>
        </w:rPr>
        <w:t>π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则关于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的不等式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f(x)≤sin</w:t>
      </w:r>
      <w:r w:rsidRPr="005A7DA1" w:rsidR="007A47BB">
        <w:rPr>
          <w:rFonts w:ascii="Times New Roman" w:eastAsia="宋体" w:hAnsi="Times New Roman" w:cs="Times New Roman"/>
          <w:sz w:val="21"/>
          <w:szCs w:val="21"/>
        </w:rPr>
        <w:t>π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在区间</w:t>
      </w:r>
      <w:r>
        <w:rPr>
          <w:rFonts w:hint="eastAsia"/>
        </w:rPr>
        <w:object>
          <v:shape id="_x0000_i1046" type="#_x0000_t75" style="width:42pt;height:34.5pt" o:oleicon="f" o:ole="">
            <v:imagedata r:id="rId47" o:title=""/>
          </v:shape>
          <o:OLEObject Type="Embed" ProgID="Equation.DSMT4" ShapeID="_x0000_i1046" DrawAspect="Content" ObjectID="_1697907099" r:id="rId48"/>
        </w:objec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上的解集为</w:t>
      </w:r>
      <w:r w:rsidR="007A47BB"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 xml:space="preserve">             .</w:t>
      </w:r>
    </w:p>
    <w:p w:rsidR="007B6A97" w:rsidRPr="007A47BB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eastAsia="zh-CN"/>
        </w:rPr>
      </w:pPr>
      <w:r w:rsidRPr="007A47BB">
        <w:rPr>
          <w:rFonts w:ascii="Times New Roman" w:eastAsia="宋体" w:hAnsi="宋体" w:cs="Times New Roman"/>
          <w:b/>
          <w:sz w:val="21"/>
          <w:szCs w:val="21"/>
          <w:lang w:eastAsia="zh-CN"/>
        </w:rPr>
        <w:t>四、解答题：本题共</w:t>
      </w:r>
      <w:r w:rsidRPr="007A47BB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6</w:t>
      </w:r>
      <w:r w:rsidRPr="007A47BB">
        <w:rPr>
          <w:rFonts w:ascii="Times New Roman" w:eastAsia="宋体" w:hAnsi="宋体" w:cs="Times New Roman"/>
          <w:b/>
          <w:sz w:val="21"/>
          <w:szCs w:val="21"/>
          <w:lang w:eastAsia="zh-CN"/>
        </w:rPr>
        <w:t>小题，共计</w:t>
      </w:r>
      <w:r w:rsidRPr="007A47BB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70</w:t>
      </w:r>
      <w:r w:rsidRPr="007A47BB">
        <w:rPr>
          <w:rFonts w:ascii="Times New Roman" w:eastAsia="宋体" w:hAnsi="宋体" w:cs="Times New Roman"/>
          <w:b/>
          <w:sz w:val="21"/>
          <w:szCs w:val="21"/>
          <w:lang w:eastAsia="zh-CN"/>
        </w:rPr>
        <w:t>分．请在答题卡指定区域内作答，解答时应写出文字说</w:t>
      </w:r>
    </w:p>
    <w:p w:rsidR="007B6A97" w:rsidRPr="007A47BB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eastAsia="zh-CN"/>
        </w:rPr>
      </w:pPr>
      <w:r w:rsidRPr="007A47BB">
        <w:rPr>
          <w:rFonts w:ascii="Times New Roman" w:eastAsia="宋体" w:hAnsi="宋体" w:cs="Times New Roman"/>
          <w:b/>
          <w:sz w:val="21"/>
          <w:szCs w:val="21"/>
          <w:lang w:eastAsia="zh-CN"/>
        </w:rPr>
        <w:t>明、证明过程或演算步骤。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17.(</w:t>
      </w:r>
      <w:r w:rsidRPr="005A7DA1">
        <w:rPr>
          <w:rFonts w:ascii="Times New Roman" w:eastAsia="宋体" w:hAnsi="宋体" w:cs="Times New Roman"/>
          <w:sz w:val="21"/>
          <w:szCs w:val="21"/>
        </w:rPr>
        <w:t>本小题满分</w:t>
      </w:r>
      <w:r w:rsidRPr="005A7DA1">
        <w:rPr>
          <w:rFonts w:ascii="Times New Roman" w:eastAsia="宋体" w:hAnsi="Times New Roman" w:cs="Times New Roman"/>
          <w:sz w:val="21"/>
          <w:szCs w:val="21"/>
        </w:rPr>
        <w:t>10</w:t>
      </w:r>
      <w:r w:rsidRPr="005A7DA1">
        <w:rPr>
          <w:rFonts w:ascii="Times New Roman" w:eastAsia="宋体" w:hAnsi="宋体" w:cs="Times New Roman"/>
          <w:sz w:val="21"/>
          <w:szCs w:val="21"/>
        </w:rPr>
        <w:t>分）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宋体" w:cs="Times New Roman"/>
          <w:sz w:val="21"/>
          <w:szCs w:val="21"/>
        </w:rPr>
        <w:t>已知向量</w:t>
      </w:r>
      <w:r w:rsidRPr="009F72A7">
        <w:rPr>
          <w:rFonts w:ascii="Times New Roman" w:eastAsia="宋体" w:hAnsi="Times New Roman" w:cs="Times New Roman"/>
          <w:b/>
          <w:i/>
          <w:sz w:val="21"/>
          <w:szCs w:val="21"/>
        </w:rPr>
        <w:t>a</w:t>
      </w:r>
      <w:r w:rsidRPr="005A7DA1">
        <w:rPr>
          <w:rFonts w:ascii="Times New Roman" w:eastAsia="宋体" w:hAnsi="Times New Roman" w:cs="Times New Roman"/>
          <w:sz w:val="21"/>
          <w:szCs w:val="21"/>
        </w:rPr>
        <w:t>=(2sinx,2sin(x+</w:t>
      </w:r>
      <w:r>
        <w:rPr>
          <w:rFonts w:hint="eastAsia"/>
        </w:rPr>
        <w:object>
          <v:shape id="_x0000_i1047" type="#_x0000_t75" style="width:12.75pt;height:31.5pt" o:oleicon="f" o:ole="">
            <v:imagedata r:id="rId49" o:title=""/>
          </v:shape>
          <o:OLEObject Type="Embed" ProgID="Equation.DSMT4" ShapeID="_x0000_i1047" DrawAspect="Content" ObjectID="_1697907100" r:id="rId50"/>
        </w:object>
      </w:r>
      <w:r w:rsidRPr="005A7DA1">
        <w:rPr>
          <w:rFonts w:ascii="Times New Roman" w:eastAsia="宋体" w:hAnsi="Times New Roman" w:cs="Times New Roman"/>
          <w:sz w:val="21"/>
          <w:szCs w:val="21"/>
        </w:rPr>
        <w:t>)),</w:t>
      </w:r>
      <w:r w:rsidRPr="005A7DA1">
        <w:rPr>
          <w:rFonts w:ascii="Times New Roman" w:eastAsia="宋体" w:hAnsi="宋体" w:cs="Times New Roman"/>
          <w:sz w:val="21"/>
          <w:szCs w:val="21"/>
        </w:rPr>
        <w:t>向量</w:t>
      </w:r>
      <w:r w:rsidRPr="009F72A7">
        <w:rPr>
          <w:rFonts w:ascii="Times New Roman" w:eastAsia="宋体" w:hAnsi="Times New Roman" w:cs="Times New Roman"/>
          <w:b/>
          <w:i/>
          <w:sz w:val="21"/>
          <w:szCs w:val="21"/>
        </w:rPr>
        <w:t>b</w:t>
      </w:r>
      <w:r w:rsidRPr="005A7DA1">
        <w:rPr>
          <w:rFonts w:ascii="Times New Roman" w:eastAsia="宋体" w:hAnsi="Times New Roman" w:cs="Times New Roman"/>
          <w:sz w:val="21"/>
          <w:szCs w:val="21"/>
        </w:rPr>
        <w:t>=(cosx,</w:t>
      </w:r>
      <w:r w:rsidRPr="009F72A7" w:rsidR="009F72A7">
        <w:rPr>
          <w:rFonts w:hint="eastAsia"/>
        </w:rPr>
        <w:t xml:space="preserve"> </w:t>
      </w:r>
      <w:r>
        <w:rPr>
          <w:rFonts w:hint="eastAsia"/>
        </w:rPr>
        <w:object>
          <v:shape id="_x0000_i1048" type="#_x0000_t75" style="width:18.75pt;height:34.5pt" o:oleicon="f" o:ole="">
            <v:imagedata r:id="rId51" o:title=""/>
          </v:shape>
          <o:OLEObject Type="Embed" ProgID="Equation.DSMT4" ShapeID="_x0000_i1048" DrawAspect="Content" ObjectID="_1697907101" r:id="rId52"/>
        </w:object>
      </w:r>
      <w:r w:rsidRPr="005A7DA1">
        <w:rPr>
          <w:rFonts w:ascii="Times New Roman" w:eastAsia="宋体" w:hAnsi="宋体" w:cs="Times New Roman"/>
          <w:sz w:val="21"/>
          <w:szCs w:val="21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</w:rPr>
        <w:t>cosx-sinx),</w:t>
      </w:r>
      <w:r w:rsidRPr="005A7DA1">
        <w:rPr>
          <w:rFonts w:ascii="Times New Roman" w:eastAsia="宋体" w:hAnsi="宋体" w:cs="Times New Roman"/>
          <w:sz w:val="21"/>
          <w:szCs w:val="21"/>
        </w:rPr>
        <w:t>记</w:t>
      </w:r>
      <w:r w:rsidR="009F72A7">
        <w:rPr>
          <w:rFonts w:ascii="Times New Roman" w:eastAsia="宋体" w:hAnsi="宋体" w:cs="Times New Roman" w:hint="eastAsia"/>
          <w:sz w:val="21"/>
          <w:szCs w:val="21"/>
          <w:lang w:eastAsia="zh-CN"/>
        </w:rPr>
        <w:t>f(</w:t>
      </w:r>
      <w:r w:rsidRPr="005A7DA1">
        <w:rPr>
          <w:rFonts w:ascii="Times New Roman" w:eastAsia="宋体" w:hAnsi="Times New Roman" w:cs="Times New Roman"/>
          <w:sz w:val="21"/>
          <w:szCs w:val="21"/>
        </w:rPr>
        <w:t>x)=</w:t>
      </w:r>
      <w:r w:rsidRPr="009F72A7">
        <w:rPr>
          <w:rFonts w:ascii="Times New Roman" w:eastAsia="宋体" w:hAnsi="Times New Roman" w:cs="Times New Roman"/>
          <w:b/>
          <w:i/>
          <w:sz w:val="21"/>
          <w:szCs w:val="21"/>
        </w:rPr>
        <w:t>a</w:t>
      </w:r>
      <w:r w:rsidRPr="005A7DA1">
        <w:rPr>
          <w:rFonts w:ascii="Times New Roman" w:eastAsia="宋体" w:hAnsi="Times New Roman" w:cs="Times New Roman"/>
          <w:sz w:val="21"/>
          <w:szCs w:val="21"/>
        </w:rPr>
        <w:t>·</w:t>
      </w:r>
      <w:r w:rsidRPr="009F72A7">
        <w:rPr>
          <w:rFonts w:ascii="Times New Roman" w:eastAsia="宋体" w:hAnsi="Times New Roman" w:cs="Times New Roman"/>
          <w:b/>
          <w:i/>
          <w:sz w:val="21"/>
          <w:szCs w:val="21"/>
        </w:rPr>
        <w:t>b</w:t>
      </w:r>
      <w:r w:rsidRPr="005A7DA1">
        <w:rPr>
          <w:rFonts w:ascii="Times New Roman" w:eastAsia="宋体" w:hAnsi="Times New Roman" w:cs="Times New Roman"/>
          <w:sz w:val="21"/>
          <w:szCs w:val="21"/>
        </w:rPr>
        <w:t>(x</w:t>
      </w:r>
      <w:r w:rsidRPr="009F72A7" w:rsidR="009F72A7">
        <w:rPr>
          <w:rFonts w:ascii="Times New Roman" w:eastAsia="宋体" w:hAnsi="Times New Roman" w:cs="Times New Roman" w:hint="eastAsia"/>
          <w:sz w:val="21"/>
          <w:szCs w:val="21"/>
        </w:rPr>
        <w:t>∈</w:t>
      </w:r>
      <w:r w:rsidRPr="005A7DA1">
        <w:rPr>
          <w:rFonts w:ascii="Times New Roman" w:eastAsia="宋体" w:hAnsi="Times New Roman" w:cs="Times New Roman"/>
          <w:sz w:val="21"/>
          <w:szCs w:val="21"/>
        </w:rPr>
        <w:t>R).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求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表达式；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解关于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的不等式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f(x)≥1.</w:t>
      </w:r>
    </w:p>
    <w:p w:rsidR="009F72A7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9F72A7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18.(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本小题满分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12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分）</w:t>
      </w:r>
    </w:p>
    <w:p w:rsidR="00AC1224" w:rsidP="005A7DA1">
      <w:pPr>
        <w:pStyle w:val="BodyText"/>
        <w:spacing w:after="0" w:line="240" w:lineRule="auto"/>
        <w:textAlignment w:val="center"/>
        <w:rPr>
          <w:rFonts w:ascii="Times New Roman" w:eastAsia="宋体" w:hAnsi="宋体" w:cs="Times New Roman" w:hint="eastAsia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在下列条件：</w:t>
      </w:r>
      <w:r w:rsidRPr="005A7DA1">
        <w:rPr>
          <w:rFonts w:ascii="宋体" w:eastAsia="宋体" w:hAnsi="宋体" w:cs="Times New Roman"/>
          <w:sz w:val="21"/>
          <w:szCs w:val="21"/>
          <w:lang w:eastAsia="zh-CN"/>
        </w:rPr>
        <w:t>①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9F72A7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的任意相邻两项均不相等，且数列｛</w:t>
      </w:r>
      <w:r>
        <w:rPr>
          <w:rFonts w:hint="eastAsia"/>
        </w:rPr>
        <w:object>
          <v:shape id="_x0000_i1049" type="#_x0000_t75" style="width:13.5pt;height:19.5pt" o:oleicon="f" o:ole="">
            <v:imagedata r:id="rId53" o:title=""/>
          </v:shape>
          <o:OLEObject Type="Embed" ProgID="Equation.DSMT4" ShapeID="_x0000_i1049" DrawAspect="Content" ObjectID="_1697907102" r:id="rId54"/>
        </w:objec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-a</w:t>
      </w:r>
      <w:r w:rsidRPr="009F72A7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为常数列，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宋体" w:eastAsia="宋体" w:hAnsi="宋体" w:cs="Times New Roman"/>
          <w:sz w:val="21"/>
          <w:szCs w:val="21"/>
          <w:lang w:eastAsia="zh-CN"/>
        </w:rPr>
        <w:t>②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S</w:t>
      </w:r>
      <w:r w:rsidR="009F72A7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=</w:t>
      </w:r>
      <w:r>
        <w:rPr>
          <w:rFonts w:hint="eastAsia"/>
        </w:rPr>
        <w:object>
          <v:shape id="_x0000_i1050" type="#_x0000_t75" style="width:11.25pt;height:31.5pt" o:oleicon="f" o:ole="">
            <v:imagedata r:id="rId55" o:title=""/>
          </v:shape>
          <o:OLEObject Type="Embed" ProgID="Equation.DSMT4" ShapeID="_x0000_i1050" DrawAspect="Content" ObjectID="_1697907103" r:id="rId56"/>
        </w:object>
      </w:r>
      <w:r w:rsidRPr="005A7DA1" w:rsidR="009F72A7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5A7DA1">
        <w:rPr>
          <w:rFonts w:ascii="Times New Roman" w:eastAsia="宋体" w:hAnsi="Times New Roman" w:cs="Times New Roman"/>
          <w:sz w:val="21"/>
          <w:szCs w:val="21"/>
        </w:rPr>
        <w:t>(a</w:t>
      </w:r>
      <w:r w:rsidRPr="009F72A7" w:rsidR="009F72A7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</w:rPr>
        <w:t>+n+1)(n</w:t>
      </w:r>
      <w:r w:rsidR="009F72A7">
        <w:rPr>
          <w:rFonts w:hint="eastAsia"/>
        </w:rPr>
        <w:t>∈</w:t>
      </w:r>
      <w:r w:rsidRPr="005A7DA1">
        <w:rPr>
          <w:rFonts w:ascii="Times New Roman" w:eastAsia="宋体" w:hAnsi="Times New Roman" w:cs="Times New Roman"/>
          <w:sz w:val="21"/>
          <w:szCs w:val="21"/>
        </w:rPr>
        <w:t>N</w:t>
      </w:r>
      <w:r w:rsidR="009F72A7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*</w:t>
      </w:r>
      <w:r w:rsidRPr="005A7DA1">
        <w:rPr>
          <w:rFonts w:ascii="Times New Roman" w:eastAsia="宋体" w:hAnsi="Times New Roman" w:cs="Times New Roman"/>
          <w:sz w:val="21"/>
          <w:szCs w:val="21"/>
        </w:rPr>
        <w:t>),</w:t>
      </w:r>
      <w:r w:rsidRPr="005A7DA1">
        <w:rPr>
          <w:rFonts w:ascii="宋体" w:eastAsia="宋体" w:hAnsi="宋体" w:cs="Times New Roman"/>
          <w:sz w:val="21"/>
          <w:szCs w:val="21"/>
        </w:rPr>
        <w:t>③</w:t>
      </w:r>
      <w:r w:rsidRPr="005A7DA1">
        <w:rPr>
          <w:rFonts w:ascii="Times New Roman" w:eastAsia="宋体" w:hAnsi="Times New Roman" w:cs="Times New Roman"/>
          <w:sz w:val="21"/>
          <w:szCs w:val="21"/>
        </w:rPr>
        <w:t>a3=2,S+1=S-1+1(n≥2,n</w:t>
      </w:r>
      <w:r w:rsidR="009F72A7">
        <w:rPr>
          <w:rFonts w:hint="eastAsia"/>
        </w:rPr>
        <w:t>∈</w:t>
      </w:r>
      <w:r w:rsidRPr="005A7DA1">
        <w:rPr>
          <w:rFonts w:ascii="Times New Roman" w:eastAsia="宋体" w:hAnsi="Times New Roman" w:cs="Times New Roman"/>
          <w:sz w:val="21"/>
          <w:szCs w:val="21"/>
        </w:rPr>
        <w:t>N</w:t>
      </w:r>
      <w:r w:rsidR="009F72A7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*</w:t>
      </w:r>
      <w:r w:rsidRPr="005A7DA1">
        <w:rPr>
          <w:rFonts w:ascii="Times New Roman" w:eastAsia="宋体" w:hAnsi="Times New Roman" w:cs="Times New Roman"/>
          <w:sz w:val="21"/>
          <w:szCs w:val="21"/>
        </w:rPr>
        <w:t>)</w:t>
      </w:r>
      <w:r w:rsidRPr="005A7DA1">
        <w:rPr>
          <w:rFonts w:ascii="Times New Roman" w:eastAsia="宋体" w:hAnsi="宋体" w:cs="Times New Roman"/>
          <w:sz w:val="21"/>
          <w:szCs w:val="21"/>
        </w:rPr>
        <w:t>中，任选一个，补充在横线上，并回答下面问题。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已知数列｛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9F72A7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的前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n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项和为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S</w:t>
      </w:r>
      <w:r w:rsidRPr="009F72A7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,a</w:t>
      </w:r>
      <w:r w:rsidRPr="009F72A7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=2,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求数列｛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9F72A7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的通项公式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9F72A7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和前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n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项和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S</w:t>
      </w:r>
      <w:r w:rsidRPr="009F72A7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;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设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</w:t>
      </w:r>
      <w:r w:rsidRPr="009F72A7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k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=</w:t>
      </w:r>
      <w:r>
        <w:rPr>
          <w:rFonts w:hint="eastAsia"/>
        </w:rPr>
        <w:object>
          <v:shape id="_x0000_i1051" type="#_x0000_t75" style="width:46.5pt;height:34.5pt" o:oleicon="f" o:ole="">
            <v:imagedata r:id="rId57" o:title=""/>
          </v:shape>
          <o:OLEObject Type="Embed" ProgID="Equation.DSMT4" ShapeID="_x0000_i1051" DrawAspect="Content" ObjectID="_1697907104" r:id="rId58"/>
        </w:objec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k</w:t>
      </w:r>
      <w:r w:rsidR="009F72A7">
        <w:rPr>
          <w:rFonts w:hint="eastAsia"/>
          <w:lang w:eastAsia="zh-CN"/>
        </w:rPr>
        <w:t>∈</w:t>
      </w:r>
      <w:r w:rsidRPr="005A7DA1" w:rsidR="009F72A7">
        <w:rPr>
          <w:rFonts w:ascii="Times New Roman" w:eastAsia="宋体" w:hAnsi="Times New Roman" w:cs="Times New Roman"/>
          <w:sz w:val="21"/>
          <w:szCs w:val="21"/>
          <w:lang w:eastAsia="zh-CN"/>
        </w:rPr>
        <w:t>N</w:t>
      </w:r>
      <w:r w:rsidR="009F72A7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*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),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数列｛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b</w:t>
      </w:r>
      <w:r w:rsidR="009F72A7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}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的前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n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项和记为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T</w:t>
      </w:r>
      <w:r w:rsidRPr="009F72A7" w:rsidR="009F72A7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证明：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T</w:t>
      </w:r>
      <w:r w:rsidRPr="009F72A7" w:rsidR="009F72A7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n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&lt;</w:t>
      </w:r>
      <w:r>
        <w:rPr>
          <w:rFonts w:hint="eastAsia"/>
        </w:rPr>
        <w:object>
          <v:shape id="_x0000_i1052" type="#_x0000_t75" style="width:11.25pt;height:31.5pt" o:oleicon="f" o:ole="">
            <v:imagedata r:id="rId59" o:title=""/>
          </v:shape>
          <o:OLEObject Type="Embed" ProgID="Equation.DSMT4" ShapeID="_x0000_i1052" DrawAspect="Content" ObjectID="_1697907105" r:id="rId60"/>
        </w:object>
      </w:r>
      <w:r w:rsidRPr="005A7DA1" w:rsidR="009F72A7">
        <w:rPr>
          <w:rFonts w:ascii="Times New Roman" w:eastAsia="宋体" w:hAnsi="Times New Roman" w:cs="Times New Roman"/>
          <w:sz w:val="21"/>
          <w:szCs w:val="21"/>
          <w:lang w:eastAsia="zh-CN"/>
        </w:rPr>
        <w:t xml:space="preserve">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(n</w:t>
      </w:r>
      <w:r w:rsidR="009F72A7">
        <w:rPr>
          <w:rFonts w:hint="eastAsia"/>
          <w:lang w:eastAsia="zh-CN"/>
        </w:rPr>
        <w:t>∈</w:t>
      </w:r>
      <w:r w:rsidRPr="005A7DA1" w:rsidR="009F72A7">
        <w:rPr>
          <w:rFonts w:ascii="Times New Roman" w:eastAsia="宋体" w:hAnsi="Times New Roman" w:cs="Times New Roman"/>
          <w:sz w:val="21"/>
          <w:szCs w:val="21"/>
          <w:lang w:eastAsia="zh-CN"/>
        </w:rPr>
        <w:t>N</w:t>
      </w:r>
      <w:r w:rsidR="009F72A7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*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).</w:t>
      </w:r>
    </w:p>
    <w:p w:rsidR="009F72A7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19.(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本小题满分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12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分）</w:t>
      </w:r>
    </w:p>
    <w:p w:rsidR="009F72A7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在等腰直角三角形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ABC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中，已知</w:t>
      </w:r>
      <w:r w:rsidRPr="009F72A7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∠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ACB=90°,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点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D,E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分别在边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AB,BC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上，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CD=4.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若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D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AB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的中点，三角形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CDE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的面积为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4,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求证：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E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为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CB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的中点；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宋体" w:cs="Times New Roman"/>
          <w:sz w:val="21"/>
          <w:szCs w:val="21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</w:rPr>
        <w:t>2)</w:t>
      </w:r>
      <w:r w:rsidRPr="005A7DA1">
        <w:rPr>
          <w:rFonts w:ascii="Times New Roman" w:eastAsia="宋体" w:hAnsi="宋体" w:cs="Times New Roman"/>
          <w:sz w:val="21"/>
          <w:szCs w:val="21"/>
        </w:rPr>
        <w:t>若</w:t>
      </w:r>
      <w:r w:rsidRPr="005A7DA1">
        <w:rPr>
          <w:rFonts w:ascii="Times New Roman" w:eastAsia="宋体" w:hAnsi="Times New Roman" w:cs="Times New Roman"/>
          <w:sz w:val="21"/>
          <w:szCs w:val="21"/>
        </w:rPr>
        <w:t>BD=2AD,</w:t>
      </w:r>
      <w:r w:rsidRPr="005A7DA1">
        <w:rPr>
          <w:rFonts w:ascii="Times New Roman" w:eastAsia="宋体" w:hAnsi="宋体" w:cs="Times New Roman"/>
          <w:sz w:val="21"/>
          <w:szCs w:val="21"/>
        </w:rPr>
        <w:t>求</w:t>
      </w:r>
      <w:r w:rsidRPr="005A7DA1">
        <w:rPr>
          <w:rFonts w:ascii="Times New Roman" w:eastAsia="宋体" w:hAnsi="Times New Roman" w:cs="Times New Roman"/>
          <w:sz w:val="21"/>
          <w:szCs w:val="21"/>
        </w:rPr>
        <w:t>ΔABC</w:t>
      </w:r>
      <w:r w:rsidRPr="005A7DA1">
        <w:rPr>
          <w:rFonts w:ascii="Times New Roman" w:eastAsia="宋体" w:hAnsi="宋体" w:cs="Times New Roman"/>
          <w:sz w:val="21"/>
          <w:szCs w:val="21"/>
        </w:rPr>
        <w:t>的面积．</w:t>
      </w:r>
    </w:p>
    <w:p w:rsidR="00A76D39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Times New Roman" w:cs="Times New Roman"/>
          <w:sz w:val="21"/>
          <w:szCs w:val="21"/>
        </w:rPr>
        <w:t>20.(</w:t>
      </w:r>
      <w:r w:rsidRPr="005A7DA1">
        <w:rPr>
          <w:rFonts w:ascii="Times New Roman" w:eastAsia="宋体" w:hAnsi="宋体" w:cs="Times New Roman"/>
          <w:sz w:val="21"/>
          <w:szCs w:val="21"/>
        </w:rPr>
        <w:t>本小题满分</w:t>
      </w:r>
      <w:r w:rsidRPr="005A7DA1">
        <w:rPr>
          <w:rFonts w:ascii="Times New Roman" w:eastAsia="宋体" w:hAnsi="Times New Roman" w:cs="Times New Roman"/>
          <w:sz w:val="21"/>
          <w:szCs w:val="21"/>
        </w:rPr>
        <w:t>12</w:t>
      </w:r>
      <w:r w:rsidRPr="005A7DA1">
        <w:rPr>
          <w:rFonts w:ascii="Times New Roman" w:eastAsia="宋体" w:hAnsi="宋体" w:cs="Times New Roman"/>
          <w:sz w:val="21"/>
          <w:szCs w:val="21"/>
        </w:rPr>
        <w:t>分）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宋体" w:cs="Times New Roman"/>
          <w:sz w:val="21"/>
          <w:szCs w:val="21"/>
        </w:rPr>
        <w:t>如图，四棱锥</w:t>
      </w:r>
      <w:r w:rsidRPr="005A7DA1">
        <w:rPr>
          <w:rFonts w:ascii="Times New Roman" w:eastAsia="宋体" w:hAnsi="Times New Roman" w:cs="Times New Roman"/>
          <w:sz w:val="21"/>
          <w:szCs w:val="21"/>
        </w:rPr>
        <w:t>P-ABCD</w:t>
      </w:r>
      <w:r w:rsidRPr="005A7DA1">
        <w:rPr>
          <w:rFonts w:ascii="Times New Roman" w:eastAsia="宋体" w:hAnsi="宋体" w:cs="Times New Roman"/>
          <w:sz w:val="21"/>
          <w:szCs w:val="21"/>
        </w:rPr>
        <w:t>中，</w:t>
      </w:r>
      <w:r w:rsidRPr="005A7DA1">
        <w:rPr>
          <w:rFonts w:ascii="Times New Roman" w:eastAsia="宋体" w:hAnsi="Times New Roman" w:cs="Times New Roman"/>
          <w:sz w:val="21"/>
          <w:szCs w:val="21"/>
        </w:rPr>
        <w:t>PA</w:t>
      </w:r>
      <w:r w:rsidRPr="009F72A7" w:rsidR="009F72A7">
        <w:rPr>
          <w:rFonts w:ascii="Times New Roman" w:eastAsia="宋体" w:hAnsi="Times New Roman" w:cs="Times New Roman" w:hint="eastAsia"/>
          <w:sz w:val="21"/>
          <w:szCs w:val="21"/>
        </w:rPr>
        <w:t>⊥</w:t>
      </w:r>
      <w:r w:rsidRPr="005A7DA1">
        <w:rPr>
          <w:rFonts w:ascii="Times New Roman" w:eastAsia="宋体" w:hAnsi="宋体" w:cs="Times New Roman"/>
          <w:sz w:val="21"/>
          <w:szCs w:val="21"/>
        </w:rPr>
        <w:t>底面</w:t>
      </w:r>
      <w:r w:rsidRPr="005A7DA1">
        <w:rPr>
          <w:rFonts w:ascii="Times New Roman" w:eastAsia="宋体" w:hAnsi="Times New Roman" w:cs="Times New Roman"/>
          <w:sz w:val="21"/>
          <w:szCs w:val="21"/>
        </w:rPr>
        <w:t>ABCD,AC=2,BC=CD=1,</w:t>
      </w:r>
      <w:r w:rsidRPr="009F72A7" w:rsidR="009F72A7">
        <w:rPr>
          <w:rFonts w:hint="eastAsia"/>
        </w:rPr>
        <w:t xml:space="preserve"> </w:t>
      </w:r>
      <w:r w:rsidRPr="009F72A7" w:rsidR="009F72A7">
        <w:rPr>
          <w:rFonts w:ascii="Times New Roman" w:eastAsia="宋体" w:hAnsi="Times New Roman" w:cs="Times New Roman" w:hint="eastAsia"/>
          <w:sz w:val="21"/>
          <w:szCs w:val="21"/>
        </w:rPr>
        <w:t>∠</w:t>
      </w:r>
      <w:r w:rsidRPr="005A7DA1">
        <w:rPr>
          <w:rFonts w:ascii="Times New Roman" w:eastAsia="宋体" w:hAnsi="Times New Roman" w:cs="Times New Roman"/>
          <w:sz w:val="21"/>
          <w:szCs w:val="21"/>
        </w:rPr>
        <w:t>CAD=30°,</w:t>
      </w:r>
      <w:r w:rsidRPr="009F72A7" w:rsidR="009F72A7">
        <w:rPr>
          <w:rFonts w:hint="eastAsia"/>
        </w:rPr>
        <w:t xml:space="preserve"> </w:t>
      </w:r>
      <w:r w:rsidRPr="009F72A7" w:rsidR="009F72A7">
        <w:rPr>
          <w:rFonts w:ascii="Times New Roman" w:eastAsia="宋体" w:hAnsi="Times New Roman" w:cs="Times New Roman" w:hint="eastAsia"/>
          <w:sz w:val="21"/>
          <w:szCs w:val="21"/>
        </w:rPr>
        <w:t>∠</w:t>
      </w:r>
      <w:r w:rsidRPr="005A7DA1">
        <w:rPr>
          <w:rFonts w:ascii="Times New Roman" w:eastAsia="宋体" w:hAnsi="Times New Roman" w:cs="Times New Roman"/>
          <w:sz w:val="21"/>
          <w:szCs w:val="21"/>
        </w:rPr>
        <w:t>ACB=60°,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M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是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PB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上一点，且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PB=3MB,N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是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PC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中点．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宋体" w:cs="Times New Roman"/>
          <w:sz w:val="21"/>
          <w:szCs w:val="21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</w:rPr>
        <w:t>1)</w:t>
      </w:r>
      <w:r w:rsidRPr="005A7DA1">
        <w:rPr>
          <w:rFonts w:ascii="Times New Roman" w:eastAsia="宋体" w:hAnsi="宋体" w:cs="Times New Roman"/>
          <w:sz w:val="21"/>
          <w:szCs w:val="21"/>
        </w:rPr>
        <w:t>求证：</w:t>
      </w:r>
      <w:r w:rsidRPr="005A7DA1">
        <w:rPr>
          <w:rFonts w:ascii="Times New Roman" w:eastAsia="宋体" w:hAnsi="Times New Roman" w:cs="Times New Roman"/>
          <w:sz w:val="21"/>
          <w:szCs w:val="21"/>
        </w:rPr>
        <w:t>PC</w:t>
      </w:r>
      <w:r w:rsidRPr="00AC1224" w:rsidR="00AC1224">
        <w:rPr>
          <w:rFonts w:ascii="Times New Roman" w:eastAsia="宋体" w:hAnsi="Times New Roman" w:cs="Times New Roman" w:hint="eastAsia"/>
          <w:sz w:val="21"/>
          <w:szCs w:val="21"/>
        </w:rPr>
        <w:t>⊥</w:t>
      </w:r>
      <w:r w:rsidRPr="005A7DA1">
        <w:rPr>
          <w:rFonts w:ascii="Times New Roman" w:eastAsia="宋体" w:hAnsi="Times New Roman" w:cs="Times New Roman"/>
          <w:sz w:val="21"/>
          <w:szCs w:val="21"/>
        </w:rPr>
        <w:t>BD;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5A7DA1">
        <w:rPr>
          <w:rFonts w:ascii="Times New Roman" w:eastAsia="宋体" w:hAnsi="宋体" w:cs="Times New Roman"/>
          <w:sz w:val="21"/>
          <w:szCs w:val="21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</w:rPr>
        <w:t>2)</w:t>
      </w:r>
      <w:r w:rsidRPr="005A7DA1">
        <w:rPr>
          <w:rFonts w:ascii="Times New Roman" w:eastAsia="宋体" w:hAnsi="宋体" w:cs="Times New Roman"/>
          <w:sz w:val="21"/>
          <w:szCs w:val="21"/>
        </w:rPr>
        <w:t>若二面角</w:t>
      </w:r>
      <w:r w:rsidRPr="005A7DA1">
        <w:rPr>
          <w:rFonts w:ascii="Times New Roman" w:eastAsia="宋体" w:hAnsi="Times New Roman" w:cs="Times New Roman"/>
          <w:sz w:val="21"/>
          <w:szCs w:val="21"/>
        </w:rPr>
        <w:t>P-BC-A</w:t>
      </w:r>
      <w:r w:rsidRPr="005A7DA1">
        <w:rPr>
          <w:rFonts w:ascii="Times New Roman" w:eastAsia="宋体" w:hAnsi="宋体" w:cs="Times New Roman"/>
          <w:sz w:val="21"/>
          <w:szCs w:val="21"/>
        </w:rPr>
        <w:t>大小为</w:t>
      </w:r>
      <w:r w:rsidRPr="005A7DA1">
        <w:rPr>
          <w:rFonts w:ascii="Times New Roman" w:eastAsia="宋体" w:hAnsi="Times New Roman" w:cs="Times New Roman"/>
          <w:sz w:val="21"/>
          <w:szCs w:val="21"/>
        </w:rPr>
        <w:t>45°,</w:t>
      </w:r>
      <w:r w:rsidRPr="005A7DA1">
        <w:rPr>
          <w:rFonts w:ascii="Times New Roman" w:eastAsia="宋体" w:hAnsi="宋体" w:cs="Times New Roman"/>
          <w:sz w:val="21"/>
          <w:szCs w:val="21"/>
        </w:rPr>
        <w:t>求棱锥</w:t>
      </w:r>
      <w:r w:rsidRPr="005A7DA1">
        <w:rPr>
          <w:rFonts w:ascii="Times New Roman" w:eastAsia="宋体" w:hAnsi="Times New Roman" w:cs="Times New Roman"/>
          <w:sz w:val="21"/>
          <w:szCs w:val="21"/>
        </w:rPr>
        <w:t>C-AMN</w:t>
      </w:r>
      <w:r w:rsidRPr="005A7DA1">
        <w:rPr>
          <w:rFonts w:ascii="Times New Roman" w:eastAsia="宋体" w:hAnsi="宋体" w:cs="Times New Roman"/>
          <w:sz w:val="21"/>
          <w:szCs w:val="21"/>
        </w:rPr>
        <w:t>的体积．</w:t>
      </w:r>
    </w:p>
    <w:p w:rsidR="009F72A7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noProof/>
          <w:sz w:val="21"/>
          <w:szCs w:val="21"/>
          <w:lang w:eastAsia="zh-CN"/>
        </w:rPr>
        <w:drawing>
          <wp:inline distT="0" distB="0" distL="0" distR="0">
            <wp:extent cx="1400175" cy="1971675"/>
            <wp:effectExtent l="1905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211142" name="Picture 1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21.(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本小题满分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12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分）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已知函数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f(x)=ax-</w:t>
      </w:r>
      <w:r>
        <w:rPr>
          <w:rFonts w:hint="eastAsia"/>
        </w:rPr>
        <w:object>
          <v:shape id="_x0000_i1053" type="#_x0000_t75" style="width:11.25pt;height:31.5pt" o:oleicon="f" o:ole="">
            <v:imagedata r:id="rId62" o:title=""/>
          </v:shape>
          <o:OLEObject Type="Embed" ProgID="Equation.DSMT4" ShapeID="_x0000_i1053" DrawAspect="Content" ObjectID="_1697907106" r:id="rId63"/>
        </w:objec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-alnx(a&gt;0).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求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的单调区间；</w:t>
      </w:r>
    </w:p>
    <w:p w:rsidR="007B6A97" w:rsidP="005A7DA1">
      <w:pPr>
        <w:pStyle w:val="BodyText"/>
        <w:spacing w:after="0" w:line="240" w:lineRule="auto"/>
        <w:textAlignment w:val="center"/>
        <w:rPr>
          <w:rFonts w:ascii="Times New Roman" w:eastAsia="宋体" w:hAnsi="宋体" w:cs="Times New Roman" w:hint="eastAsia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若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f(x)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有两个极值点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AC1224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,x</w:t>
      </w:r>
      <w:r w:rsidRPr="00AC1224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(x</w:t>
      </w:r>
      <w:r w:rsidRPr="00AC1224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&lt;x</w:t>
      </w:r>
      <w:r w:rsidRPr="00AC1224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),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且不等式</w:t>
      </w:r>
      <w:r>
        <w:rPr>
          <w:rFonts w:hint="eastAsia"/>
        </w:rPr>
        <w:object>
          <v:shape id="_x0000_i1054" type="#_x0000_t75" style="width:160.5pt;height:35.25pt" o:oleicon="f" o:ole="">
            <v:imagedata r:id="rId64" o:title=""/>
          </v:shape>
          <o:OLEObject Type="Embed" ProgID="Equation.DSMT4" ShapeID="_x0000_i1054" DrawAspect="Content" ObjectID="_1697907107" r:id="rId65"/>
        </w:objec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恒成立，求实数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m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的取值范围。</w:t>
      </w:r>
    </w:p>
    <w:p w:rsidR="00AC1224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22.(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本小题满分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12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分）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已知函数</w:t>
      </w:r>
      <w:r w:rsidRPr="00AC1224"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f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(x)=lnx-x+2sinx,</w:t>
      </w:r>
      <w:r w:rsidRPr="00AC1224"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f</w:t>
      </w:r>
      <w:r w:rsidR="00AC1224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'(x)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为</w:t>
      </w:r>
      <w:r w:rsidRPr="00AC1224"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f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的导函数，求证：</w:t>
      </w:r>
    </w:p>
    <w:p w:rsidR="007B6A97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1)</w:t>
      </w:r>
      <w:r w:rsidRPr="00AC1224"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f</w:t>
      </w:r>
      <w:r w:rsidR="00AC1224">
        <w:rPr>
          <w:rFonts w:ascii="Times New Roman" w:eastAsia="宋体" w:hAnsi="Times New Roman" w:cs="Times New Roman" w:hint="eastAsia"/>
          <w:i/>
          <w:sz w:val="21"/>
          <w:szCs w:val="21"/>
          <w:lang w:eastAsia="zh-CN"/>
        </w:rPr>
        <w:t xml:space="preserve"> 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'(x)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在（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0,</w:t>
      </w:r>
      <w:r w:rsidRPr="005A7DA1">
        <w:rPr>
          <w:rFonts w:ascii="Times New Roman" w:eastAsia="宋体" w:hAnsi="Times New Roman" w:cs="Times New Roman"/>
          <w:sz w:val="21"/>
          <w:szCs w:val="21"/>
        </w:rPr>
        <w:t>π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上存在唯一零点；</w:t>
      </w:r>
    </w:p>
    <w:p w:rsidR="007B6A97" w:rsidP="005A7DA1">
      <w:pPr>
        <w:pStyle w:val="BodyText"/>
        <w:spacing w:after="0" w:line="240" w:lineRule="auto"/>
        <w:textAlignment w:val="center"/>
        <w:rPr>
          <w:rFonts w:ascii="Times New Roman" w:eastAsia="宋体" w:hAnsi="宋体" w:cs="Times New Roman" w:hint="eastAsia"/>
          <w:sz w:val="21"/>
          <w:szCs w:val="21"/>
          <w:lang w:eastAsia="zh-CN"/>
        </w:rPr>
      </w:pP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2)</w:t>
      </w:r>
      <w:r w:rsidRPr="00AC1224"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f</w:t>
      </w:r>
      <w:r w:rsidRPr="005A7DA1">
        <w:rPr>
          <w:rFonts w:ascii="Times New Roman" w:eastAsia="宋体" w:hAnsi="Times New Roman" w:cs="Times New Roman"/>
          <w:sz w:val="21"/>
          <w:szCs w:val="21"/>
          <w:lang w:eastAsia="zh-CN"/>
        </w:rPr>
        <w:t>(x)</w:t>
      </w:r>
      <w:r w:rsidRPr="005A7DA1">
        <w:rPr>
          <w:rFonts w:ascii="Times New Roman" w:eastAsia="宋体" w:hAnsi="宋体" w:cs="Times New Roman"/>
          <w:sz w:val="21"/>
          <w:szCs w:val="21"/>
          <w:lang w:eastAsia="zh-CN"/>
        </w:rPr>
        <w:t>有且仅有两个不同的零点．</w:t>
      </w:r>
    </w:p>
    <w:p w:rsidR="00AC1224" w:rsidP="005A7DA1">
      <w:pPr>
        <w:pStyle w:val="BodyText"/>
        <w:spacing w:after="0" w:line="240" w:lineRule="auto"/>
        <w:textAlignment w:val="center"/>
        <w:rPr>
          <w:rFonts w:ascii="Times New Roman" w:eastAsia="宋体" w:hAnsi="宋体" w:cs="Times New Roman" w:hint="eastAsia"/>
          <w:sz w:val="21"/>
          <w:szCs w:val="21"/>
          <w:lang w:eastAsia="zh-CN"/>
        </w:rPr>
      </w:pPr>
    </w:p>
    <w:p w:rsidR="00AC1224" w:rsidP="005A7DA1">
      <w:pPr>
        <w:pStyle w:val="BodyText"/>
        <w:spacing w:after="0" w:line="240" w:lineRule="auto"/>
        <w:textAlignment w:val="center"/>
        <w:rPr>
          <w:rFonts w:ascii="Times New Roman" w:eastAsia="宋体" w:hAnsi="宋体" w:cs="Times New Roman" w:hint="eastAsia"/>
          <w:sz w:val="21"/>
          <w:szCs w:val="21"/>
          <w:lang w:eastAsia="zh-CN"/>
        </w:rPr>
      </w:pPr>
    </w:p>
    <w:p w:rsidR="00AC1224" w:rsidP="005A7DA1">
      <w:pPr>
        <w:pStyle w:val="BodyText"/>
        <w:spacing w:after="0" w:line="240" w:lineRule="auto"/>
        <w:textAlignment w:val="center"/>
        <w:rPr>
          <w:rFonts w:ascii="Times New Roman" w:eastAsia="宋体" w:hAnsi="宋体" w:cs="Times New Roman" w:hint="eastAsia"/>
          <w:sz w:val="21"/>
          <w:szCs w:val="21"/>
          <w:lang w:eastAsia="zh-CN"/>
        </w:rPr>
      </w:pPr>
    </w:p>
    <w:p w:rsidR="00AC1224" w:rsidRPr="005A7DA1" w:rsidP="005A7DA1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  <w:sectPr w:rsidSect="00034616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>
      <w:r w:rsidRPr="005A7DA1" w:rsidR="00AC1224">
        <w:rPr>
          <w:rFonts w:ascii="Times New Roman" w:eastAsia="宋体" w:hAnsi="Times New Roman" w:cs="Times New Roman"/>
          <w:sz w:val="21"/>
          <w:szCs w:val="21"/>
          <w:lang w:eastAsia="zh-CN"/>
        </w:rPr>
        <w:drawing>
          <wp:inline>
            <wp:extent cx="5088376" cy="8229600"/>
            <wp:docPr id="10003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4009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088376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9639D"/>
    <w:rsid w:val="00326F90"/>
    <w:rsid w:val="005A7DA1"/>
    <w:rsid w:val="007A47BB"/>
    <w:rsid w:val="007B6A97"/>
    <w:rsid w:val="00915DB4"/>
    <w:rsid w:val="009F72A7"/>
    <w:rsid w:val="00A76D39"/>
    <w:rsid w:val="00AA1D8D"/>
    <w:rsid w:val="00AC1224"/>
    <w:rsid w:val="00B47730"/>
    <w:rsid w:val="00BA1559"/>
    <w:rsid w:val="00CB0664"/>
    <w:rsid w:val="00CF74D8"/>
    <w:rsid w:val="00D53812"/>
    <w:rsid w:val="00E455AD"/>
    <w:rsid w:val="00FC693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微软雅黑" w:eastAsia="微软雅黑" w:hAnsi="微软雅黑"/>
    </w:rPr>
  </w:style>
  <w:style w:type="paragraph" w:styleId="Heading1">
    <w:name w:val="heading 1"/>
    <w:basedOn w:val="Normal"/>
    <w:next w:val="Normal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标题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标题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副标题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Char3"/>
    <w:uiPriority w:val="99"/>
    <w:unhideWhenUsed/>
    <w:rsid w:val="00AA1D8D"/>
    <w:pPr>
      <w:spacing w:after="120"/>
    </w:pPr>
  </w:style>
  <w:style w:type="character" w:customStyle="1" w:styleId="Char3">
    <w:name w:val="正文文本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正文文本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宏文本 Char"/>
    <w:basedOn w:val="DefaultParagraphFont"/>
    <w:link w:val="Macro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引用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4Char">
    <w:name w:val="标题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明显引用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Horz">
      <w:tblPr/>
      <w:tcPr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</w:style>
  <w:style w:type="table" w:styleId="MediumList1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Horz">
      <w:tblPr/>
      <w:tcPr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Horz">
      <w:tblPr/>
      <w:tcPr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</w:style>
  <w:style w:type="table" w:styleId="MediumList1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Horz">
      <w:tblPr/>
      <w:tcPr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Horz">
      <w:tblPr/>
      <w:tcPr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Horz">
      <w:tblPr/>
      <w:tcPr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</w:style>
  <w:style w:type="table" w:styleId="MediumList1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Horz">
      <w:tblPr/>
      <w:tcPr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MediumGrid1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MediumGrid1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</w:style>
  <w:style w:type="table" w:styleId="MediumGrid3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</w:style>
  <w:style w:type="table" w:styleId="MediumGrid3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999999" w:themeFill="tex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B8CCE4" w:themeFill="accen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E5B8B7" w:themeFill="accent2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D6E3BC" w:themeFill="accent3" w:themeFillTint="66"/>
      </w:tcPr>
    </w:tblStylePr>
  </w:style>
  <w:style w:type="table" w:styleId="Colo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CCC0D9" w:themeFill="accent4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B6DDE8" w:themeFill="accent5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D4B4" w:themeFill="accent6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CCCCCC" w:themeFill="tex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olo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BE5F1" w:themeFill="accen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2DBDB" w:themeFill="accent2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olo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AF1DD" w:themeFill="accent3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Colo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5DFEC" w:themeFill="accent4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olo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AEEF3" w:themeFill="accent5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olo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DE9D9" w:themeFill="accent6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Colo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Colo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paragraph" w:styleId="BalloonText">
    <w:name w:val="Balloon Text"/>
    <w:basedOn w:val="Normal"/>
    <w:link w:val="Char7"/>
    <w:uiPriority w:val="99"/>
    <w:semiHidden/>
    <w:unhideWhenUsed/>
    <w:rsid w:val="005A7DA1"/>
    <w:pPr>
      <w:spacing w:after="0" w:line="240" w:lineRule="auto"/>
    </w:pPr>
    <w:rPr>
      <w:sz w:val="18"/>
      <w:szCs w:val="18"/>
    </w:rPr>
  </w:style>
  <w:style w:type="character" w:customStyle="1" w:styleId="Char7">
    <w:name w:val="批注框文本 Char"/>
    <w:basedOn w:val="DefaultParagraphFont"/>
    <w:link w:val="BalloonText"/>
    <w:uiPriority w:val="99"/>
    <w:semiHidden/>
    <w:rsid w:val="005A7DA1"/>
    <w:rPr>
      <w:rFonts w:ascii="微软雅黑" w:eastAsia="微软雅黑" w:hAnsi="微软雅黑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oleObject" Target="embeddings/oleObject4.bin" /><Relationship Id="rId13" Type="http://schemas.openxmlformats.org/officeDocument/2006/relationships/image" Target="media/image5.png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oleObject" Target="embeddings/oleObject16.bin" /><Relationship Id="rId36" Type="http://schemas.openxmlformats.org/officeDocument/2006/relationships/image" Target="media/image16.wmf" /><Relationship Id="rId37" Type="http://schemas.openxmlformats.org/officeDocument/2006/relationships/oleObject" Target="embeddings/oleObject17.bin" /><Relationship Id="rId38" Type="http://schemas.openxmlformats.org/officeDocument/2006/relationships/image" Target="media/image17.png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png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jpeg" /><Relationship Id="rId67" Type="http://schemas.openxmlformats.org/officeDocument/2006/relationships/theme" Target="theme/theme1.xml" /><Relationship Id="rId68" Type="http://schemas.openxmlformats.org/officeDocument/2006/relationships/numbering" Target="numbering.xml" /><Relationship Id="rId69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xbany</cp:lastModifiedBy>
  <cp:revision>8</cp:revision>
  <dcterms:created xsi:type="dcterms:W3CDTF">2013-12-23T23:15:00Z</dcterms:created>
  <dcterms:modified xsi:type="dcterms:W3CDTF">2021-11-08T12:00:00Z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